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D4A417" w14:textId="1305229D" w:rsidR="005906F2" w:rsidRPr="002D79C9" w:rsidRDefault="002D79C9" w:rsidP="005906F2">
      <w:pPr>
        <w:pStyle w:val="Template-Dato"/>
      </w:pPr>
      <w:bookmarkStart w:id="0" w:name="SD_FLD_Date"/>
      <w:bookmarkStart w:id="1" w:name="_GoBack"/>
      <w:bookmarkEnd w:id="1"/>
      <w:r>
        <w:t>31. januar 2020</w:t>
      </w:r>
      <w:bookmarkEnd w:id="0"/>
    </w:p>
    <w:p w14:paraId="5A2B6067" w14:textId="11A73DA7" w:rsidR="00262696" w:rsidRDefault="002D79C9" w:rsidP="00262696">
      <w:pPr>
        <w:pStyle w:val="Overskrift1"/>
      </w:pPr>
      <w:bookmarkStart w:id="2" w:name="SD_FLD_Heading"/>
      <w:r>
        <w:t>Høringsliste</w:t>
      </w:r>
      <w:bookmarkEnd w:id="2"/>
      <w:r>
        <w:t>: Danmarks rapport om opfølgning på UNESCO's konvention om kulturel mangfoldighed (intern)</w:t>
      </w:r>
    </w:p>
    <w:p w14:paraId="57F4DE0C" w14:textId="77777777" w:rsidR="002D79C9" w:rsidRPr="002D79C9" w:rsidRDefault="002D79C9" w:rsidP="002D79C9"/>
    <w:p w14:paraId="43D75736" w14:textId="534431C7" w:rsidR="00810ADC" w:rsidRDefault="00810ADC" w:rsidP="002D79C9">
      <w:r>
        <w:t>Beskæftigelsesministeriet</w:t>
      </w:r>
    </w:p>
    <w:p w14:paraId="4F528C33" w14:textId="5AEFFD5A" w:rsidR="002D79C9" w:rsidRDefault="002D79C9" w:rsidP="002D79C9">
      <w:pPr>
        <w:rPr>
          <w:rStyle w:val="Hyperlink"/>
        </w:rPr>
      </w:pPr>
      <w:r>
        <w:t>Børne- og Kulturchefforeningen</w:t>
      </w:r>
      <w:r>
        <w:tab/>
      </w:r>
      <w:r>
        <w:tab/>
      </w:r>
      <w:r>
        <w:tab/>
      </w:r>
    </w:p>
    <w:p w14:paraId="2CD96741" w14:textId="32DC2C24" w:rsidR="002D79C9" w:rsidRDefault="002D79C9" w:rsidP="002D79C9">
      <w:r>
        <w:t>Børne- og Undervisningsministeriet</w:t>
      </w:r>
      <w:r>
        <w:tab/>
      </w:r>
      <w:r>
        <w:tab/>
      </w:r>
      <w:r>
        <w:tab/>
      </w:r>
    </w:p>
    <w:p w14:paraId="2B5B0394" w14:textId="4396227E" w:rsidR="002D79C9" w:rsidRDefault="002D79C9" w:rsidP="002D79C9">
      <w:r>
        <w:t>Center for Kunst og Interkultur</w:t>
      </w:r>
      <w:r>
        <w:tab/>
      </w:r>
      <w:r>
        <w:tab/>
      </w:r>
      <w:r>
        <w:tab/>
      </w:r>
    </w:p>
    <w:p w14:paraId="5DA50BDF" w14:textId="71B60533" w:rsidR="002D79C9" w:rsidRDefault="002D79C9" w:rsidP="002D79C9">
      <w:r>
        <w:t>Dansk Arkitektur Center</w:t>
      </w:r>
      <w:r>
        <w:tab/>
      </w:r>
      <w:r>
        <w:tab/>
      </w:r>
      <w:r>
        <w:tab/>
      </w:r>
      <w:r>
        <w:tab/>
      </w:r>
    </w:p>
    <w:p w14:paraId="1FC55250" w14:textId="6EF27607" w:rsidR="002D79C9" w:rsidRDefault="002D79C9" w:rsidP="002D79C9">
      <w:r>
        <w:t>Dansk Design Center</w:t>
      </w:r>
      <w:r>
        <w:tab/>
      </w:r>
      <w:r>
        <w:tab/>
      </w:r>
      <w:r>
        <w:tab/>
      </w:r>
      <w:r>
        <w:tab/>
      </w:r>
      <w:r>
        <w:tab/>
      </w:r>
    </w:p>
    <w:p w14:paraId="6FF39AE8" w14:textId="66A6D829" w:rsidR="002D79C9" w:rsidRDefault="002D79C9" w:rsidP="002D79C9">
      <w:r>
        <w:t>Dansk Folkeoplysnings Samråd</w:t>
      </w:r>
      <w:r>
        <w:tab/>
      </w:r>
      <w:r>
        <w:tab/>
      </w:r>
      <w:r>
        <w:tab/>
      </w:r>
    </w:p>
    <w:p w14:paraId="6F8A99EF" w14:textId="29BF9335" w:rsidR="002D79C9" w:rsidRDefault="002D79C9" w:rsidP="002D79C9">
      <w:r>
        <w:t>Dansk Kunstnerråd</w:t>
      </w:r>
      <w:r>
        <w:tab/>
      </w:r>
      <w:r>
        <w:tab/>
      </w:r>
      <w:r>
        <w:tab/>
      </w:r>
      <w:r>
        <w:tab/>
      </w:r>
      <w:r>
        <w:tab/>
      </w:r>
    </w:p>
    <w:p w14:paraId="33405625" w14:textId="357F2AD3" w:rsidR="002D79C9" w:rsidRDefault="002D79C9" w:rsidP="002D79C9">
      <w:r>
        <w:t>Dansk PEN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63587B5" w14:textId="6A9AC0EF" w:rsidR="002D79C9" w:rsidRDefault="002D79C9" w:rsidP="002D79C9">
      <w:r>
        <w:t>Dansk Ungdoms Fællesråd</w:t>
      </w:r>
      <w:r>
        <w:tab/>
      </w:r>
      <w:r>
        <w:tab/>
      </w:r>
      <w:r>
        <w:tab/>
      </w:r>
      <w:r>
        <w:tab/>
      </w:r>
    </w:p>
    <w:p w14:paraId="0EA4026C" w14:textId="4DE87A53" w:rsidR="002D79C9" w:rsidRDefault="002D79C9" w:rsidP="002D79C9">
      <w:r>
        <w:t>Danske Handicaporganisationer</w:t>
      </w:r>
      <w:r>
        <w:tab/>
      </w:r>
      <w:r>
        <w:tab/>
      </w:r>
      <w:r>
        <w:tab/>
      </w:r>
    </w:p>
    <w:p w14:paraId="44FDB0A4" w14:textId="6AA99266" w:rsidR="002D79C9" w:rsidRDefault="002D79C9" w:rsidP="002D79C9">
      <w:r>
        <w:t>Danske Regioner</w:t>
      </w:r>
      <w:r>
        <w:tab/>
      </w:r>
      <w:r>
        <w:tab/>
      </w:r>
      <w:r>
        <w:tab/>
      </w:r>
      <w:r>
        <w:tab/>
      </w:r>
      <w:r>
        <w:tab/>
      </w:r>
    </w:p>
    <w:p w14:paraId="536E6163" w14:textId="06624181" w:rsidR="002D79C9" w:rsidRDefault="002D79C9" w:rsidP="002D79C9">
      <w:r>
        <w:t>Den Danske UNESCO Nationalkommission</w:t>
      </w:r>
      <w:r>
        <w:tab/>
      </w:r>
      <w:r>
        <w:tab/>
      </w:r>
    </w:p>
    <w:p w14:paraId="4C9AFCB0" w14:textId="02779B4D" w:rsidR="002D79C9" w:rsidRDefault="002D79C9" w:rsidP="002D79C9">
      <w:r>
        <w:t>Det Danske Filminstitut</w:t>
      </w:r>
      <w:r>
        <w:tab/>
      </w:r>
      <w:r>
        <w:tab/>
      </w:r>
      <w:r>
        <w:tab/>
      </w:r>
      <w:r>
        <w:tab/>
      </w:r>
    </w:p>
    <w:p w14:paraId="70DCD117" w14:textId="418D9D9B" w:rsidR="002D79C9" w:rsidRDefault="002D79C9" w:rsidP="002D79C9">
      <w:r>
        <w:t>DR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24E416F" w14:textId="4FFCC10E" w:rsidR="002D79C9" w:rsidRDefault="002D79C9" w:rsidP="002D79C9">
      <w:r>
        <w:t>Erhvervsministeriet</w:t>
      </w:r>
      <w:r>
        <w:tab/>
      </w:r>
      <w:r>
        <w:tab/>
      </w:r>
      <w:r>
        <w:tab/>
      </w:r>
      <w:r>
        <w:tab/>
      </w:r>
      <w:r>
        <w:tab/>
      </w:r>
    </w:p>
    <w:p w14:paraId="6F3136AF" w14:textId="2E871339" w:rsidR="002D79C9" w:rsidRDefault="002D79C9" w:rsidP="002D79C9">
      <w:r>
        <w:t>Freemuse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E0BBEFA" w14:textId="0EF94315" w:rsidR="002D79C9" w:rsidRDefault="002D79C9" w:rsidP="002D79C9">
      <w:r>
        <w:t>Institut for Menneskerettigheder</w:t>
      </w:r>
      <w:r>
        <w:tab/>
      </w:r>
      <w:r>
        <w:tab/>
      </w:r>
      <w:r>
        <w:tab/>
      </w:r>
    </w:p>
    <w:p w14:paraId="33AA49C6" w14:textId="0B8F3A26" w:rsidR="002D79C9" w:rsidRDefault="002D79C9" w:rsidP="002D79C9">
      <w:r>
        <w:t>Kommunernes Landsforening</w:t>
      </w:r>
      <w:r>
        <w:tab/>
      </w:r>
      <w:r>
        <w:tab/>
      </w:r>
      <w:r>
        <w:tab/>
      </w:r>
      <w:r>
        <w:tab/>
      </w:r>
    </w:p>
    <w:p w14:paraId="26DCF950" w14:textId="10B67C27" w:rsidR="002D79C9" w:rsidRDefault="002D79C9" w:rsidP="002D79C9">
      <w:r>
        <w:t>KVINFO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6553760" w14:textId="43C5AE6C" w:rsidR="002D79C9" w:rsidRDefault="002D79C9" w:rsidP="002D79C9">
      <w:r>
        <w:t xml:space="preserve">Landsforeningen Kulturelle Samråd i Danmark           </w:t>
      </w:r>
    </w:p>
    <w:p w14:paraId="0E3A1207" w14:textId="11C13F4D" w:rsidR="002D79C9" w:rsidRDefault="002D79C9" w:rsidP="002D79C9">
      <w:r>
        <w:t>Medierådet for Børn &amp; Unge</w:t>
      </w:r>
      <w:r>
        <w:tab/>
      </w:r>
      <w:r>
        <w:tab/>
      </w:r>
      <w:r>
        <w:tab/>
      </w:r>
      <w:r>
        <w:tab/>
      </w:r>
    </w:p>
    <w:p w14:paraId="154530E0" w14:textId="77777777" w:rsidR="00810ADC" w:rsidRDefault="002D79C9" w:rsidP="002D79C9">
      <w:r>
        <w:t>Mellemfolkeligt Samvirke</w:t>
      </w:r>
    </w:p>
    <w:p w14:paraId="64D25A34" w14:textId="7E0E25A2" w:rsidR="002D79C9" w:rsidRDefault="00810ADC" w:rsidP="002D79C9">
      <w:r>
        <w:t>Ole Reitov</w:t>
      </w:r>
      <w:r w:rsidR="002D79C9">
        <w:tab/>
      </w:r>
      <w:r w:rsidR="002D79C9">
        <w:tab/>
      </w:r>
      <w:r w:rsidR="002D79C9">
        <w:tab/>
      </w:r>
      <w:r w:rsidR="002D79C9">
        <w:tab/>
      </w:r>
    </w:p>
    <w:p w14:paraId="74DB578D" w14:textId="2B205777" w:rsidR="002D79C9" w:rsidRDefault="002D79C9" w:rsidP="002D79C9">
      <w:r>
        <w:t>Slots- og Kulturstyrelsen</w:t>
      </w:r>
      <w:r>
        <w:tab/>
      </w:r>
      <w:r>
        <w:tab/>
      </w:r>
      <w:r>
        <w:tab/>
      </w:r>
      <w:r>
        <w:tab/>
      </w:r>
    </w:p>
    <w:p w14:paraId="1DBAB42F" w14:textId="77777777" w:rsidR="002D79C9" w:rsidRDefault="002D79C9" w:rsidP="002D79C9">
      <w:r>
        <w:t>Statens Kunstfond</w:t>
      </w:r>
      <w:r>
        <w:tab/>
      </w:r>
      <w:r>
        <w:tab/>
      </w:r>
      <w:r>
        <w:tab/>
      </w:r>
      <w:r>
        <w:tab/>
      </w:r>
      <w:r>
        <w:tab/>
      </w:r>
    </w:p>
    <w:p w14:paraId="1E9F4193" w14:textId="53F0C64B" w:rsidR="002D79C9" w:rsidRDefault="002D79C9" w:rsidP="002D79C9">
      <w:r>
        <w:t>TV 2</w:t>
      </w:r>
      <w:r w:rsidR="00A46173">
        <w:t xml:space="preserve"> Danmark A/S</w:t>
      </w:r>
    </w:p>
    <w:p w14:paraId="5EA3575A" w14:textId="12C83F95" w:rsidR="002D79C9" w:rsidRDefault="002D79C9" w:rsidP="002D79C9">
      <w:r>
        <w:t>Uddannelses- og Forskningsministeriet</w:t>
      </w:r>
      <w:r>
        <w:tab/>
      </w:r>
      <w:r>
        <w:tab/>
      </w:r>
    </w:p>
    <w:p w14:paraId="3B5B0551" w14:textId="77777777" w:rsidR="002D79C9" w:rsidRDefault="002D79C9" w:rsidP="002D79C9">
      <w:r>
        <w:lastRenderedPageBreak/>
        <w:t>Udenrigsministeriet</w:t>
      </w:r>
    </w:p>
    <w:p w14:paraId="2DE7C44D" w14:textId="273BF852" w:rsidR="002D79C9" w:rsidRDefault="002D79C9" w:rsidP="002D79C9">
      <w:r>
        <w:t>Udlændinge- og Integrationsministeriet</w:t>
      </w:r>
      <w:r>
        <w:tab/>
      </w:r>
      <w:r>
        <w:tab/>
      </w:r>
    </w:p>
    <w:p w14:paraId="2F628994" w14:textId="77777777" w:rsidR="002D79C9" w:rsidRPr="00810ADC" w:rsidRDefault="002D79C9" w:rsidP="002D79C9">
      <w:r w:rsidRPr="00810ADC">
        <w:t>UNESCO skolenetværk – Associated School Project</w:t>
      </w:r>
    </w:p>
    <w:p w14:paraId="7244B0CE" w14:textId="42B21650" w:rsidR="002D79C9" w:rsidRDefault="002D79C9" w:rsidP="002D79C9">
      <w:pPr>
        <w:rPr>
          <w:lang w:val="en-US"/>
        </w:rPr>
      </w:pPr>
      <w:r w:rsidRPr="00C03AAB">
        <w:rPr>
          <w:lang w:val="en-US"/>
        </w:rPr>
        <w:t>(ASP-skolerne)</w:t>
      </w:r>
      <w:r w:rsidRPr="00C03AAB">
        <w:rPr>
          <w:lang w:val="en-US"/>
        </w:rPr>
        <w:tab/>
      </w:r>
      <w:r w:rsidRPr="00C03AAB">
        <w:rPr>
          <w:lang w:val="en-US"/>
        </w:rPr>
        <w:tab/>
      </w:r>
      <w:r w:rsidRPr="00C03AAB">
        <w:rPr>
          <w:lang w:val="en-US"/>
        </w:rPr>
        <w:tab/>
      </w:r>
      <w:r w:rsidRPr="00C03AAB">
        <w:rPr>
          <w:lang w:val="en-US"/>
        </w:rPr>
        <w:tab/>
      </w:r>
      <w:r w:rsidRPr="00C03AAB">
        <w:rPr>
          <w:lang w:val="en-US"/>
        </w:rPr>
        <w:tab/>
      </w:r>
      <w:r w:rsidRPr="00C03AAB">
        <w:rPr>
          <w:lang w:val="en-US"/>
        </w:rPr>
        <w:tab/>
      </w:r>
    </w:p>
    <w:p w14:paraId="503FB7F6" w14:textId="450EE190" w:rsidR="002D79C9" w:rsidRDefault="002D79C9" w:rsidP="002D79C9">
      <w:pPr>
        <w:rPr>
          <w:lang w:val="en-US"/>
        </w:rPr>
      </w:pPr>
      <w:r>
        <w:rPr>
          <w:lang w:val="en-US"/>
        </w:rPr>
        <w:t>VisitDenmark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</w:p>
    <w:p w14:paraId="37812C36" w14:textId="77777777" w:rsidR="002D79C9" w:rsidRPr="00C03AAB" w:rsidRDefault="002D79C9" w:rsidP="002D79C9">
      <w:pPr>
        <w:rPr>
          <w:lang w:val="en-US"/>
        </w:rPr>
      </w:pPr>
    </w:p>
    <w:p w14:paraId="4D1E26DC" w14:textId="77777777" w:rsidR="00262696" w:rsidRPr="002D79C9" w:rsidRDefault="00262696" w:rsidP="00262696"/>
    <w:sectPr w:rsidR="00262696" w:rsidRPr="002D79C9" w:rsidSect="001A3AE2">
      <w:footerReference w:type="default" r:id="rId8"/>
      <w:headerReference w:type="first" r:id="rId9"/>
      <w:footerReference w:type="first" r:id="rId10"/>
      <w:endnotePr>
        <w:numFmt w:val="decimal"/>
      </w:endnotePr>
      <w:pgSz w:w="11907" w:h="16840" w:code="9"/>
      <w:pgMar w:top="1979" w:right="2931" w:bottom="1701" w:left="1247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699851" w14:textId="77777777" w:rsidR="005024F0" w:rsidRDefault="005024F0">
      <w:r>
        <w:separator/>
      </w:r>
    </w:p>
  </w:endnote>
  <w:endnote w:type="continuationSeparator" w:id="0">
    <w:p w14:paraId="128284BA" w14:textId="77777777" w:rsidR="005024F0" w:rsidRDefault="00502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B49747" w14:textId="01F53BED" w:rsidR="00F7172A" w:rsidRDefault="00F7172A">
    <w:pPr>
      <w:pStyle w:val="Sidefod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380897D0" wp14:editId="56946165">
              <wp:simplePos x="0" y="0"/>
              <wp:positionH relativeFrom="page">
                <wp:posOffset>0</wp:posOffset>
              </wp:positionH>
              <wp:positionV relativeFrom="page">
                <wp:posOffset>9966325</wp:posOffset>
              </wp:positionV>
              <wp:extent cx="7560000" cy="720000"/>
              <wp:effectExtent l="0" t="0" r="3175" b="4445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000" cy="72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95D14D2" w14:textId="0317B67E" w:rsidR="00F7172A" w:rsidRPr="00F7172A" w:rsidRDefault="00F7172A" w:rsidP="00F7172A">
                          <w:pPr>
                            <w:jc w:val="center"/>
                            <w:rPr>
                              <w:rFonts w:ascii="Franklin Gothic Book" w:hAnsi="Franklin Gothic Book"/>
                              <w:sz w:val="17"/>
                            </w:rPr>
                          </w:pPr>
                          <w:r w:rsidRPr="00E0337E">
                            <w:rPr>
                              <w:rStyle w:val="Sidetal"/>
                              <w:rFonts w:ascii="Franklin Gothic Book" w:hAnsi="Franklin Gothic Book"/>
                            </w:rPr>
                            <w:t xml:space="preserve">Side </w:t>
                          </w:r>
                          <w:r w:rsidRPr="00E0337E">
                            <w:rPr>
                              <w:rStyle w:val="Sidetal"/>
                              <w:rFonts w:ascii="Franklin Gothic Book" w:hAnsi="Franklin Gothic Book"/>
                            </w:rPr>
                            <w:fldChar w:fldCharType="begin"/>
                          </w:r>
                          <w:r w:rsidRPr="00E0337E">
                            <w:rPr>
                              <w:rStyle w:val="Sidetal"/>
                              <w:rFonts w:ascii="Franklin Gothic Book" w:hAnsi="Franklin Gothic Book"/>
                            </w:rPr>
                            <w:instrText xml:space="preserve"> PAGE </w:instrText>
                          </w:r>
                          <w:r w:rsidRPr="00E0337E">
                            <w:rPr>
                              <w:rStyle w:val="Sidetal"/>
                              <w:rFonts w:ascii="Franklin Gothic Book" w:hAnsi="Franklin Gothic Book"/>
                            </w:rPr>
                            <w:fldChar w:fldCharType="separate"/>
                          </w:r>
                          <w:r w:rsidR="002D79C9">
                            <w:rPr>
                              <w:rStyle w:val="Sidetal"/>
                              <w:rFonts w:ascii="Franklin Gothic Book" w:hAnsi="Franklin Gothic Book"/>
                              <w:noProof/>
                            </w:rPr>
                            <w:t>2</w:t>
                          </w:r>
                          <w:r w:rsidRPr="00E0337E">
                            <w:rPr>
                              <w:rStyle w:val="Sidetal"/>
                              <w:rFonts w:ascii="Franklin Gothic Book" w:hAnsi="Franklin Gothic Book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0897D0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0;margin-top:784.75pt;width:595.3pt;height:56.7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" filled="f" fillcolor="white [3201]" stroked="f" strokeweight=".5pt">
              <v:textbox inset="0,0,0,0">
                <w:txbxContent>
                  <w:p w14:paraId="595D14D2" w14:textId="0317B67E" w:rsidR="00F7172A" w:rsidRPr="00F7172A" w:rsidRDefault="00F7172A" w:rsidP="00F7172A">
                    <w:pPr>
                      <w:jc w:val="center"/>
                      <w:rPr>
                        <w:rFonts w:ascii="Franklin Gothic Book" w:hAnsi="Franklin Gothic Book"/>
                        <w:sz w:val="17"/>
                      </w:rPr>
                    </w:pPr>
                    <w:r w:rsidRPr="00E0337E">
                      <w:rPr>
                        <w:rStyle w:val="Sidetal"/>
                        <w:rFonts w:ascii="Franklin Gothic Book" w:hAnsi="Franklin Gothic Book"/>
                      </w:rPr>
                      <w:t xml:space="preserve">Side </w:t>
                    </w:r>
                    <w:r w:rsidRPr="00E0337E">
                      <w:rPr>
                        <w:rStyle w:val="Sidetal"/>
                        <w:rFonts w:ascii="Franklin Gothic Book" w:hAnsi="Franklin Gothic Book"/>
                      </w:rPr>
                      <w:fldChar w:fldCharType="begin"/>
                    </w:r>
                    <w:r w:rsidRPr="00E0337E">
                      <w:rPr>
                        <w:rStyle w:val="Sidetal"/>
                        <w:rFonts w:ascii="Franklin Gothic Book" w:hAnsi="Franklin Gothic Book"/>
                      </w:rPr>
                      <w:instrText xml:space="preserve"> PAGE </w:instrText>
                    </w:r>
                    <w:r w:rsidRPr="00E0337E">
                      <w:rPr>
                        <w:rStyle w:val="Sidetal"/>
                        <w:rFonts w:ascii="Franklin Gothic Book" w:hAnsi="Franklin Gothic Book"/>
                      </w:rPr>
                      <w:fldChar w:fldCharType="separate"/>
                    </w:r>
                    <w:r w:rsidR="002D79C9">
                      <w:rPr>
                        <w:rStyle w:val="Sidetal"/>
                        <w:rFonts w:ascii="Franklin Gothic Book" w:hAnsi="Franklin Gothic Book"/>
                        <w:noProof/>
                      </w:rPr>
                      <w:t>2</w:t>
                    </w:r>
                    <w:r w:rsidRPr="00E0337E">
                      <w:rPr>
                        <w:rStyle w:val="Sidetal"/>
                        <w:rFonts w:ascii="Franklin Gothic Book" w:hAnsi="Franklin Gothic Book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8AB283" w14:textId="77777777" w:rsidR="00C877B7" w:rsidRDefault="00C877B7" w:rsidP="00C877B7">
    <w:pPr>
      <w:pStyle w:val="Sidefod"/>
      <w:rPr>
        <w:lang w:val="en-US"/>
      </w:rPr>
    </w:pPr>
  </w:p>
  <w:p w14:paraId="72EF4053" w14:textId="77777777" w:rsidR="00C877B7" w:rsidRPr="00433FD9" w:rsidRDefault="00C877B7" w:rsidP="00C877B7">
    <w:pPr>
      <w:pStyle w:val="Sidefod"/>
      <w:rPr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F83B034" wp14:editId="5A0BA510">
              <wp:simplePos x="0" y="0"/>
              <wp:positionH relativeFrom="rightMargin">
                <wp:align>right</wp:align>
              </wp:positionH>
              <wp:positionV relativeFrom="page">
                <wp:align>bottom</wp:align>
              </wp:positionV>
              <wp:extent cx="1584000" cy="475200"/>
              <wp:effectExtent l="0" t="0" r="0" b="1270"/>
              <wp:wrapNone/>
              <wp:docPr id="1" name="Jour.No.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84000" cy="475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D3A1571" w14:textId="72ED9AFB" w:rsidR="00C877B7" w:rsidRPr="00F65788" w:rsidRDefault="00C877B7" w:rsidP="00F7172A">
                          <w:pPr>
                            <w:pStyle w:val="Template-JNr0"/>
                            <w:rPr>
                              <w:lang w:val="en-US"/>
                            </w:rPr>
                          </w:pPr>
                          <w:r w:rsidRPr="001A3AE2">
                            <w:rPr>
                              <w:lang w:val="en-GB"/>
                            </w:rPr>
                            <w:t>Jour. nr.</w:t>
                          </w:r>
                          <w:r w:rsidRPr="001A3AE2">
                            <w:rPr>
                              <w:lang w:val="en-GB"/>
                            </w:rPr>
                            <w:tab/>
                          </w:r>
                          <w:sdt>
                            <w:sdtPr>
                              <w:tag w:val="DocumentNumber"/>
                              <w:id w:val="10002"/>
                              <w:placeholder>
                                <w:docPart w:val="DE8403D1850D482CA333694B910209C9"/>
                              </w:placeholder>
                              <w:dataBinding w:prefixMappings="xmlns:gbs='http://www.software-innovation.no/growBusinessDocument'" w:xpath="/gbs:GrowBusinessDocument/gbs:DocumentNumber[@gbs:key='10002']" w:storeItemID="{86C62501-49AA-4A2C-A26A-E04E9B4043F8}"/>
                              <w:text/>
                            </w:sdtPr>
                            <w:sdtEndPr/>
                            <w:sdtContent>
                              <w:r w:rsidR="002D79C9">
                                <w:t>19/03775-12</w:t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83B034" id="_x0000_t202" coordsize="21600,21600" o:spt="202" path="m,l,21600r21600,l21600,xe">
              <v:stroke joinstyle="miter"/>
              <v:path gradientshapeok="t" o:connecttype="rect"/>
            </v:shapetype>
            <v:shape id="Jour.No." o:spid="_x0000_s1027" type="#_x0000_t202" style="position:absolute;margin-left:73.5pt;margin-top:0;width:124.7pt;height:37.4pt;z-index:251659776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" filled="f" fillcolor="white [3201]" stroked="f" strokeweight=".5pt">
              <v:textbox inset="0,0,0,0">
                <w:txbxContent>
                  <w:p w14:paraId="1D3A1571" w14:textId="72ED9AFB" w:rsidR="00C877B7" w:rsidRPr="00F65788" w:rsidRDefault="00C877B7" w:rsidP="00F7172A">
                    <w:pPr>
                      <w:pStyle w:val="Template-JNr0"/>
                      <w:rPr>
                        <w:lang w:val="en-US"/>
                      </w:rPr>
                    </w:pPr>
                    <w:r w:rsidRPr="001A3AE2">
                      <w:rPr>
                        <w:lang w:val="en-GB"/>
                      </w:rPr>
                      <w:t>Jour. nr.</w:t>
                    </w:r>
                    <w:r w:rsidRPr="001A3AE2">
                      <w:rPr>
                        <w:lang w:val="en-GB"/>
                      </w:rPr>
                      <w:tab/>
                    </w:r>
                    <w:sdt>
                      <w:sdtPr>
                        <w:tag w:val="DocumentNumber"/>
                        <w:id w:val="10002"/>
                        <w:placeholder>
                          <w:docPart w:val="DE8403D1850D482CA333694B910209C9"/>
                        </w:placeholder>
                        <w:dataBinding w:prefixMappings="xmlns:gbs='http://www.software-innovation.no/growBusinessDocument'" w:xpath="/gbs:GrowBusinessDocument/gbs:DocumentNumber[@gbs:key='10002']" w:storeItemID="{86C62501-49AA-4A2C-A26A-E04E9B4043F8}"/>
                        <w:text/>
                      </w:sdtPr>
                      <w:sdtEndPr/>
                      <w:sdtContent>
                        <w:r w:rsidR="002D79C9">
                          <w:t>19/03775-12</w:t>
                        </w:r>
                      </w:sdtContent>
                    </w:sdt>
                  </w:p>
                </w:txbxContent>
              </v:textbox>
              <w10:wrap anchorx="margin" anchory="page"/>
            </v:shape>
          </w:pict>
        </mc:Fallback>
      </mc:AlternateContent>
    </w:r>
    <w:bookmarkStart w:id="3" w:name="_Hlk878006"/>
  </w:p>
  <w:bookmarkEnd w:id="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0DD129" w14:textId="77777777" w:rsidR="005024F0" w:rsidRDefault="005024F0">
      <w:r>
        <w:separator/>
      </w:r>
    </w:p>
  </w:footnote>
  <w:footnote w:type="continuationSeparator" w:id="0">
    <w:p w14:paraId="66E93175" w14:textId="77777777" w:rsidR="005024F0" w:rsidRDefault="005024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672D37" w14:textId="4DC710FF" w:rsidR="00B60475" w:rsidRDefault="00B60475" w:rsidP="00D7739E">
    <w:pPr>
      <w:pStyle w:val="Sidehoved"/>
    </w:pPr>
  </w:p>
  <w:p w14:paraId="113E3C73" w14:textId="4B12AC02" w:rsidR="00B60475" w:rsidRDefault="002D79C9">
    <w:pPr>
      <w:pStyle w:val="Sidehoved"/>
    </w:pPr>
    <w:r>
      <w:rPr>
        <w:noProof/>
      </w:rPr>
      <w:drawing>
        <wp:anchor distT="0" distB="0" distL="114300" distR="114300" simplePos="0" relativeHeight="251658751" behindDoc="0" locked="0" layoutInCell="1" allowOverlap="1" wp14:anchorId="265DA544" wp14:editId="4092315E">
          <wp:simplePos x="0" y="0"/>
          <wp:positionH relativeFrom="page">
            <wp:posOffset>5230495</wp:posOffset>
          </wp:positionH>
          <wp:positionV relativeFrom="page">
            <wp:posOffset>410210</wp:posOffset>
          </wp:positionV>
          <wp:extent cx="1839595" cy="450215"/>
          <wp:effectExtent l="0" t="0" r="8255" b="6985"/>
          <wp:wrapNone/>
          <wp:docPr id="2" name="Logo_HIDE_1_2" descr="#decorativ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9595" cy="450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76018E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436D20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92FE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EB4A6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62C089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CD645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1AD88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7EC365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D56BE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03C94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5C26467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1730448E"/>
    <w:multiLevelType w:val="multilevel"/>
    <w:tmpl w:val="0406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17FF362D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38CF094A"/>
    <w:multiLevelType w:val="multilevel"/>
    <w:tmpl w:val="04060023"/>
    <w:styleLink w:val="ArtikelSek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4AE02D3C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5" w15:restartNumberingAfterBreak="0">
    <w:nsid w:val="5461676B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6ACB3B03"/>
    <w:multiLevelType w:val="multilevel"/>
    <w:tmpl w:val="7C040AA8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97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7" w15:restartNumberingAfterBreak="0">
    <w:nsid w:val="734C7605"/>
    <w:multiLevelType w:val="multilevel"/>
    <w:tmpl w:val="B2944FE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98"/>
        </w:tabs>
        <w:ind w:left="2234" w:hanging="646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 w15:restartNumberingAfterBreak="0">
    <w:nsid w:val="7E20588C"/>
    <w:multiLevelType w:val="multilevel"/>
    <w:tmpl w:val="6FB043B0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8" w:hanging="79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536"/>
        </w:tabs>
        <w:ind w:left="2722" w:hanging="9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92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577"/>
        </w:tabs>
        <w:ind w:left="3119" w:hanging="136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8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9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6" w:hanging="1928"/>
      </w:pPr>
      <w:rPr>
        <w:rFonts w:hint="default"/>
      </w:rPr>
    </w:lvl>
  </w:abstractNum>
  <w:abstractNum w:abstractNumId="19" w15:restartNumberingAfterBreak="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>
    <w:abstractNumId w:val="14"/>
  </w:num>
  <w:num w:numId="2">
    <w:abstractNumId w:val="11"/>
  </w:num>
  <w:num w:numId="3">
    <w:abstractNumId w:val="13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6"/>
  </w:num>
  <w:num w:numId="15">
    <w:abstractNumId w:val="17"/>
  </w:num>
  <w:num w:numId="16">
    <w:abstractNumId w:val="15"/>
  </w:num>
  <w:num w:numId="17">
    <w:abstractNumId w:val="10"/>
  </w:num>
  <w:num w:numId="18">
    <w:abstractNumId w:val="12"/>
  </w:num>
  <w:num w:numId="19">
    <w:abstractNumId w:val="9"/>
  </w:num>
  <w:num w:numId="20">
    <w:abstractNumId w:val="14"/>
  </w:num>
  <w:num w:numId="21">
    <w:abstractNumId w:val="11"/>
  </w:num>
  <w:num w:numId="22">
    <w:abstractNumId w:val="13"/>
  </w:num>
  <w:num w:numId="23">
    <w:abstractNumId w:val="17"/>
  </w:num>
  <w:num w:numId="24">
    <w:abstractNumId w:val="9"/>
  </w:num>
  <w:num w:numId="25">
    <w:abstractNumId w:val="7"/>
  </w:num>
  <w:num w:numId="26">
    <w:abstractNumId w:val="6"/>
  </w:num>
  <w:num w:numId="27">
    <w:abstractNumId w:val="5"/>
  </w:num>
  <w:num w:numId="28">
    <w:abstractNumId w:val="4"/>
  </w:num>
  <w:num w:numId="29">
    <w:abstractNumId w:val="8"/>
  </w:num>
  <w:num w:numId="30">
    <w:abstractNumId w:val="3"/>
  </w:num>
  <w:num w:numId="31">
    <w:abstractNumId w:val="2"/>
  </w:num>
  <w:num w:numId="32">
    <w:abstractNumId w:val="1"/>
  </w:num>
  <w:num w:numId="33">
    <w:abstractNumId w:val="0"/>
  </w:num>
  <w:num w:numId="34">
    <w:abstractNumId w:val="16"/>
  </w:num>
  <w:num w:numId="35">
    <w:abstractNumId w:val="19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7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1" w:alternateStyleNames="0"/>
  <w:documentProtection w:formatting="1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A4A"/>
    <w:rsid w:val="000035B8"/>
    <w:rsid w:val="000166E1"/>
    <w:rsid w:val="00026DB0"/>
    <w:rsid w:val="000421D4"/>
    <w:rsid w:val="00046B8E"/>
    <w:rsid w:val="00047C80"/>
    <w:rsid w:val="00051A09"/>
    <w:rsid w:val="0005459F"/>
    <w:rsid w:val="00066058"/>
    <w:rsid w:val="00070181"/>
    <w:rsid w:val="00073C09"/>
    <w:rsid w:val="00075951"/>
    <w:rsid w:val="00082046"/>
    <w:rsid w:val="000842DF"/>
    <w:rsid w:val="000935C4"/>
    <w:rsid w:val="000A116A"/>
    <w:rsid w:val="000B09C6"/>
    <w:rsid w:val="000B0DAA"/>
    <w:rsid w:val="000C4B63"/>
    <w:rsid w:val="000D6E63"/>
    <w:rsid w:val="001010AF"/>
    <w:rsid w:val="00111D96"/>
    <w:rsid w:val="0012489C"/>
    <w:rsid w:val="00134FA0"/>
    <w:rsid w:val="0014322B"/>
    <w:rsid w:val="00153477"/>
    <w:rsid w:val="00162275"/>
    <w:rsid w:val="00184008"/>
    <w:rsid w:val="001851EB"/>
    <w:rsid w:val="00186F7F"/>
    <w:rsid w:val="00192812"/>
    <w:rsid w:val="001A11C9"/>
    <w:rsid w:val="001A3AE2"/>
    <w:rsid w:val="001A59C9"/>
    <w:rsid w:val="001B007C"/>
    <w:rsid w:val="001B015F"/>
    <w:rsid w:val="001B7852"/>
    <w:rsid w:val="001F1E22"/>
    <w:rsid w:val="002062DF"/>
    <w:rsid w:val="00211F27"/>
    <w:rsid w:val="0021452E"/>
    <w:rsid w:val="00216BE3"/>
    <w:rsid w:val="002171DE"/>
    <w:rsid w:val="002350F3"/>
    <w:rsid w:val="0024066D"/>
    <w:rsid w:val="00245966"/>
    <w:rsid w:val="002564B1"/>
    <w:rsid w:val="00257B29"/>
    <w:rsid w:val="00260BCD"/>
    <w:rsid w:val="002624FC"/>
    <w:rsid w:val="00262696"/>
    <w:rsid w:val="00262717"/>
    <w:rsid w:val="00270BA3"/>
    <w:rsid w:val="002B1695"/>
    <w:rsid w:val="002B1C25"/>
    <w:rsid w:val="002C2A95"/>
    <w:rsid w:val="002D3BAD"/>
    <w:rsid w:val="002D79C9"/>
    <w:rsid w:val="002E1465"/>
    <w:rsid w:val="002E326D"/>
    <w:rsid w:val="002F2D9E"/>
    <w:rsid w:val="0033233F"/>
    <w:rsid w:val="0033578E"/>
    <w:rsid w:val="00336328"/>
    <w:rsid w:val="00344DF6"/>
    <w:rsid w:val="00345870"/>
    <w:rsid w:val="00352BE9"/>
    <w:rsid w:val="00356562"/>
    <w:rsid w:val="00384947"/>
    <w:rsid w:val="003A32EE"/>
    <w:rsid w:val="003B6E1A"/>
    <w:rsid w:val="003D2E35"/>
    <w:rsid w:val="003E1C0D"/>
    <w:rsid w:val="003E5F15"/>
    <w:rsid w:val="003E6170"/>
    <w:rsid w:val="003F6B6D"/>
    <w:rsid w:val="004025CF"/>
    <w:rsid w:val="0043074C"/>
    <w:rsid w:val="00431462"/>
    <w:rsid w:val="0043270A"/>
    <w:rsid w:val="00436EDF"/>
    <w:rsid w:val="00441F08"/>
    <w:rsid w:val="00442F5E"/>
    <w:rsid w:val="004B7D82"/>
    <w:rsid w:val="004C3C58"/>
    <w:rsid w:val="004C6BDC"/>
    <w:rsid w:val="004F1530"/>
    <w:rsid w:val="004F6EB6"/>
    <w:rsid w:val="004F755C"/>
    <w:rsid w:val="005001B3"/>
    <w:rsid w:val="005024F0"/>
    <w:rsid w:val="00504494"/>
    <w:rsid w:val="00505BA5"/>
    <w:rsid w:val="00517081"/>
    <w:rsid w:val="00535644"/>
    <w:rsid w:val="00540F65"/>
    <w:rsid w:val="00545F55"/>
    <w:rsid w:val="00554E08"/>
    <w:rsid w:val="00561D9D"/>
    <w:rsid w:val="00562901"/>
    <w:rsid w:val="00563890"/>
    <w:rsid w:val="00564020"/>
    <w:rsid w:val="00570BB3"/>
    <w:rsid w:val="005802EE"/>
    <w:rsid w:val="00587206"/>
    <w:rsid w:val="005906F2"/>
    <w:rsid w:val="005B3D03"/>
    <w:rsid w:val="005B75E8"/>
    <w:rsid w:val="005C10DC"/>
    <w:rsid w:val="005D0448"/>
    <w:rsid w:val="005D316B"/>
    <w:rsid w:val="005E6CB9"/>
    <w:rsid w:val="005E7B46"/>
    <w:rsid w:val="00603CC5"/>
    <w:rsid w:val="0060630D"/>
    <w:rsid w:val="00610F52"/>
    <w:rsid w:val="006546E0"/>
    <w:rsid w:val="006748E1"/>
    <w:rsid w:val="00697893"/>
    <w:rsid w:val="006A77E6"/>
    <w:rsid w:val="006C0DD2"/>
    <w:rsid w:val="006C65EF"/>
    <w:rsid w:val="006D079F"/>
    <w:rsid w:val="006D438B"/>
    <w:rsid w:val="006D5EB5"/>
    <w:rsid w:val="006D7F37"/>
    <w:rsid w:val="006E4090"/>
    <w:rsid w:val="006E694D"/>
    <w:rsid w:val="006E7DAC"/>
    <w:rsid w:val="006F2B1B"/>
    <w:rsid w:val="00735637"/>
    <w:rsid w:val="00736658"/>
    <w:rsid w:val="007668D5"/>
    <w:rsid w:val="007955B4"/>
    <w:rsid w:val="007A6BCD"/>
    <w:rsid w:val="007C675E"/>
    <w:rsid w:val="007D1DA5"/>
    <w:rsid w:val="007F5042"/>
    <w:rsid w:val="007F5A8F"/>
    <w:rsid w:val="007F5AE9"/>
    <w:rsid w:val="008004D6"/>
    <w:rsid w:val="00810ADC"/>
    <w:rsid w:val="00811A30"/>
    <w:rsid w:val="00841F21"/>
    <w:rsid w:val="008579F3"/>
    <w:rsid w:val="00863559"/>
    <w:rsid w:val="00880145"/>
    <w:rsid w:val="00880B17"/>
    <w:rsid w:val="00886AA1"/>
    <w:rsid w:val="00890309"/>
    <w:rsid w:val="008A72B5"/>
    <w:rsid w:val="008B5A7E"/>
    <w:rsid w:val="008D6E22"/>
    <w:rsid w:val="008F723B"/>
    <w:rsid w:val="009024E6"/>
    <w:rsid w:val="009033F4"/>
    <w:rsid w:val="00912D69"/>
    <w:rsid w:val="00916D28"/>
    <w:rsid w:val="00930E78"/>
    <w:rsid w:val="009339E2"/>
    <w:rsid w:val="00941CB8"/>
    <w:rsid w:val="009508BA"/>
    <w:rsid w:val="00975A6B"/>
    <w:rsid w:val="009863FD"/>
    <w:rsid w:val="009A06B6"/>
    <w:rsid w:val="009A21A7"/>
    <w:rsid w:val="009B1BEB"/>
    <w:rsid w:val="009C3A4A"/>
    <w:rsid w:val="009D3340"/>
    <w:rsid w:val="009E1913"/>
    <w:rsid w:val="009F1D9A"/>
    <w:rsid w:val="009F27A2"/>
    <w:rsid w:val="00A071C8"/>
    <w:rsid w:val="00A131E3"/>
    <w:rsid w:val="00A437D8"/>
    <w:rsid w:val="00A46173"/>
    <w:rsid w:val="00A62F4D"/>
    <w:rsid w:val="00A70152"/>
    <w:rsid w:val="00A83DE5"/>
    <w:rsid w:val="00AA47E3"/>
    <w:rsid w:val="00AD31AB"/>
    <w:rsid w:val="00AE5B3E"/>
    <w:rsid w:val="00B03352"/>
    <w:rsid w:val="00B3169F"/>
    <w:rsid w:val="00B3487E"/>
    <w:rsid w:val="00B34AC9"/>
    <w:rsid w:val="00B52A66"/>
    <w:rsid w:val="00B60475"/>
    <w:rsid w:val="00B67B00"/>
    <w:rsid w:val="00B715D8"/>
    <w:rsid w:val="00B82583"/>
    <w:rsid w:val="00B958A0"/>
    <w:rsid w:val="00B975F8"/>
    <w:rsid w:val="00BA1F39"/>
    <w:rsid w:val="00BA2C8D"/>
    <w:rsid w:val="00BA56DF"/>
    <w:rsid w:val="00BB3964"/>
    <w:rsid w:val="00BB7474"/>
    <w:rsid w:val="00BC348F"/>
    <w:rsid w:val="00BC3C7C"/>
    <w:rsid w:val="00BD6444"/>
    <w:rsid w:val="00BE7FBE"/>
    <w:rsid w:val="00C02025"/>
    <w:rsid w:val="00C03AAF"/>
    <w:rsid w:val="00C10154"/>
    <w:rsid w:val="00C14931"/>
    <w:rsid w:val="00C17A7C"/>
    <w:rsid w:val="00C34514"/>
    <w:rsid w:val="00C37716"/>
    <w:rsid w:val="00C67247"/>
    <w:rsid w:val="00C72C01"/>
    <w:rsid w:val="00C765DB"/>
    <w:rsid w:val="00C769F5"/>
    <w:rsid w:val="00C76A83"/>
    <w:rsid w:val="00C877B7"/>
    <w:rsid w:val="00CA0509"/>
    <w:rsid w:val="00CA7413"/>
    <w:rsid w:val="00CA76D0"/>
    <w:rsid w:val="00CB2E97"/>
    <w:rsid w:val="00CE4F48"/>
    <w:rsid w:val="00CF367C"/>
    <w:rsid w:val="00CF4A61"/>
    <w:rsid w:val="00D03751"/>
    <w:rsid w:val="00D07026"/>
    <w:rsid w:val="00D100CF"/>
    <w:rsid w:val="00D27834"/>
    <w:rsid w:val="00D27965"/>
    <w:rsid w:val="00D27DF7"/>
    <w:rsid w:val="00D3791D"/>
    <w:rsid w:val="00D416A3"/>
    <w:rsid w:val="00D4740F"/>
    <w:rsid w:val="00D47828"/>
    <w:rsid w:val="00D57D48"/>
    <w:rsid w:val="00D70874"/>
    <w:rsid w:val="00D7739E"/>
    <w:rsid w:val="00DA15F4"/>
    <w:rsid w:val="00DB3917"/>
    <w:rsid w:val="00DC11E3"/>
    <w:rsid w:val="00DC18CD"/>
    <w:rsid w:val="00DC3E1B"/>
    <w:rsid w:val="00DC5FE3"/>
    <w:rsid w:val="00DD5C31"/>
    <w:rsid w:val="00DE6A38"/>
    <w:rsid w:val="00DF13A4"/>
    <w:rsid w:val="00E0337E"/>
    <w:rsid w:val="00E03D72"/>
    <w:rsid w:val="00E062EF"/>
    <w:rsid w:val="00E12641"/>
    <w:rsid w:val="00E14B72"/>
    <w:rsid w:val="00E15DEE"/>
    <w:rsid w:val="00E41C7A"/>
    <w:rsid w:val="00E4365E"/>
    <w:rsid w:val="00E51AB6"/>
    <w:rsid w:val="00E5632B"/>
    <w:rsid w:val="00E566A3"/>
    <w:rsid w:val="00E738BA"/>
    <w:rsid w:val="00E85921"/>
    <w:rsid w:val="00E90944"/>
    <w:rsid w:val="00E90E0E"/>
    <w:rsid w:val="00E9513F"/>
    <w:rsid w:val="00E96D37"/>
    <w:rsid w:val="00EB7A4B"/>
    <w:rsid w:val="00EE0B56"/>
    <w:rsid w:val="00EE1C0D"/>
    <w:rsid w:val="00EE3B0C"/>
    <w:rsid w:val="00EE71DB"/>
    <w:rsid w:val="00EF1556"/>
    <w:rsid w:val="00EF36FB"/>
    <w:rsid w:val="00EF3D2E"/>
    <w:rsid w:val="00F12BA8"/>
    <w:rsid w:val="00F4507A"/>
    <w:rsid w:val="00F60E0D"/>
    <w:rsid w:val="00F7172A"/>
    <w:rsid w:val="00F770CC"/>
    <w:rsid w:val="00F822C0"/>
    <w:rsid w:val="00F82D3E"/>
    <w:rsid w:val="00F94BCD"/>
    <w:rsid w:val="00FB6376"/>
    <w:rsid w:val="00FD2E19"/>
    <w:rsid w:val="00FD3B19"/>
    <w:rsid w:val="00FE636F"/>
    <w:rsid w:val="00FE6719"/>
    <w:rsid w:val="00FF3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22AF61E"/>
  <w15:docId w15:val="{297A0494-CDFD-438F-9017-D902D1C85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 Schoolbook" w:eastAsia="Times New Roman" w:hAnsi="Century Schoolbook" w:cs="Times New Roman"/>
        <w:lang w:val="da-DK" w:eastAsia="da-DK" w:bidi="ar-SA"/>
      </w:rPr>
    </w:rPrDefault>
    <w:pPrDefault>
      <w:pPr>
        <w:spacing w:line="28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uiPriority="1" w:qFormat="1"/>
    <w:lsdException w:name="heading 3" w:semiHidden="1" w:uiPriority="1" w:unhideWhenUsed="1" w:qFormat="1"/>
    <w:lsdException w:name="heading 4" w:semiHidden="1" w:uiPriority="1" w:unhideWhenUsed="1"/>
    <w:lsdException w:name="heading 5" w:semiHidden="1" w:uiPriority="1" w:unhideWhenUsed="1"/>
    <w:lsdException w:name="heading 6" w:semiHidden="1" w:uiPriority="1" w:unhideWhenUsed="1"/>
    <w:lsdException w:name="heading 7" w:semiHidden="1" w:uiPriority="1" w:unhideWhenUsed="1"/>
    <w:lsdException w:name="heading 8" w:semiHidden="1" w:uiPriority="1" w:unhideWhenUsed="1"/>
    <w:lsdException w:name="heading 9" w:semiHidden="1" w:uiPriority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0" w:unhideWhenUsed="1"/>
    <w:lsdException w:name="toc 2" w:semiHidden="1" w:uiPriority="10" w:unhideWhenUsed="1"/>
    <w:lsdException w:name="toc 3" w:semiHidden="1" w:uiPriority="10" w:unhideWhenUsed="1"/>
    <w:lsdException w:name="toc 4" w:semiHidden="1" w:uiPriority="10" w:unhideWhenUsed="1"/>
    <w:lsdException w:name="toc 5" w:semiHidden="1" w:uiPriority="10" w:unhideWhenUsed="1"/>
    <w:lsdException w:name="toc 6" w:semiHidden="1" w:uiPriority="10" w:unhideWhenUsed="1"/>
    <w:lsdException w:name="toc 7" w:semiHidden="1" w:uiPriority="10" w:unhideWhenUsed="1"/>
    <w:lsdException w:name="toc 8" w:semiHidden="1" w:uiPriority="10" w:unhideWhenUsed="1"/>
    <w:lsdException w:name="toc 9" w:semiHidden="1" w:uiPriority="10" w:unhideWhenUsed="1"/>
    <w:lsdException w:name="Normal Indent" w:semiHidden="1" w:unhideWhenUsed="1"/>
    <w:lsdException w:name="footnote text" w:semiHidden="1" w:uiPriority="8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8" w:unhideWhenUsed="1" w:qFormat="1"/>
    <w:lsdException w:name="table of authorities" w:semiHidden="1" w:unhideWhenUsed="1"/>
    <w:lsdException w:name="macro" w:semiHidden="1"/>
    <w:lsdException w:name="toa heading" w:semiHidden="1" w:unhideWhenUsed="1"/>
    <w:lsdException w:name="List" w:semiHidden="1" w:unhideWhenUsed="1"/>
    <w:lsdException w:name="List Bullet" w:uiPriority="2" w:qFormat="1"/>
    <w:lsdException w:name="List Number" w:uiPriority="2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8" w:unhideWhenUsed="1" w:qFormat="1"/>
    <w:lsdException w:name="FollowedHyperlink" w:semiHidden="1" w:unhideWhenUsed="1"/>
    <w:lsdException w:name="Strong" w:qFormat="1"/>
    <w:lsdException w:name="Emphasis" w:uiPriority="4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semiHidden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7DF7"/>
  </w:style>
  <w:style w:type="paragraph" w:styleId="Overskrift1">
    <w:name w:val="heading 1"/>
    <w:basedOn w:val="Normal"/>
    <w:next w:val="Normal"/>
    <w:uiPriority w:val="1"/>
    <w:qFormat/>
    <w:rsid w:val="00505BA5"/>
    <w:pPr>
      <w:spacing w:before="360"/>
      <w:outlineLvl w:val="0"/>
    </w:pPr>
    <w:rPr>
      <w:rFonts w:cs="Arial"/>
      <w:b/>
      <w:bCs/>
      <w:sz w:val="24"/>
      <w:szCs w:val="32"/>
    </w:rPr>
  </w:style>
  <w:style w:type="paragraph" w:styleId="Overskrift2">
    <w:name w:val="heading 2"/>
    <w:basedOn w:val="Normal"/>
    <w:next w:val="Normal"/>
    <w:uiPriority w:val="1"/>
    <w:qFormat/>
    <w:rsid w:val="00505BA5"/>
    <w:pPr>
      <w:outlineLvl w:val="1"/>
    </w:pPr>
    <w:rPr>
      <w:rFonts w:cs="Arial"/>
      <w:b/>
      <w:bCs/>
      <w:iCs/>
      <w:sz w:val="22"/>
      <w:szCs w:val="28"/>
    </w:rPr>
  </w:style>
  <w:style w:type="paragraph" w:styleId="Overskrift3">
    <w:name w:val="heading 3"/>
    <w:basedOn w:val="Normal"/>
    <w:next w:val="Normal"/>
    <w:uiPriority w:val="1"/>
    <w:semiHidden/>
    <w:qFormat/>
    <w:rsid w:val="00D27DF7"/>
    <w:pPr>
      <w:outlineLvl w:val="2"/>
    </w:pPr>
    <w:rPr>
      <w:rFonts w:cs="Arial"/>
      <w:b/>
      <w:bCs/>
      <w:szCs w:val="26"/>
    </w:rPr>
  </w:style>
  <w:style w:type="paragraph" w:styleId="Overskrift4">
    <w:name w:val="heading 4"/>
    <w:basedOn w:val="Normal"/>
    <w:next w:val="Normal"/>
    <w:uiPriority w:val="1"/>
    <w:semiHidden/>
    <w:rsid w:val="00D27DF7"/>
    <w:pPr>
      <w:outlineLvl w:val="3"/>
    </w:pPr>
    <w:rPr>
      <w:b/>
      <w:bCs/>
      <w:szCs w:val="28"/>
    </w:rPr>
  </w:style>
  <w:style w:type="paragraph" w:styleId="Overskrift5">
    <w:name w:val="heading 5"/>
    <w:basedOn w:val="Normal"/>
    <w:next w:val="Normal"/>
    <w:uiPriority w:val="1"/>
    <w:semiHidden/>
    <w:rsid w:val="00D27DF7"/>
    <w:pPr>
      <w:outlineLvl w:val="4"/>
    </w:pPr>
    <w:rPr>
      <w:b/>
      <w:bCs/>
      <w:iCs/>
      <w:szCs w:val="26"/>
    </w:rPr>
  </w:style>
  <w:style w:type="paragraph" w:styleId="Overskrift6">
    <w:name w:val="heading 6"/>
    <w:basedOn w:val="Normal"/>
    <w:next w:val="Normal"/>
    <w:uiPriority w:val="1"/>
    <w:semiHidden/>
    <w:rsid w:val="00D27DF7"/>
    <w:pPr>
      <w:outlineLvl w:val="5"/>
    </w:pPr>
    <w:rPr>
      <w:b/>
      <w:bCs/>
      <w:szCs w:val="22"/>
    </w:rPr>
  </w:style>
  <w:style w:type="paragraph" w:styleId="Overskrift7">
    <w:name w:val="heading 7"/>
    <w:basedOn w:val="Normal"/>
    <w:next w:val="Normal"/>
    <w:uiPriority w:val="1"/>
    <w:semiHidden/>
    <w:rsid w:val="00D27DF7"/>
    <w:pPr>
      <w:outlineLvl w:val="6"/>
    </w:pPr>
    <w:rPr>
      <w:b/>
    </w:rPr>
  </w:style>
  <w:style w:type="paragraph" w:styleId="Overskrift8">
    <w:name w:val="heading 8"/>
    <w:basedOn w:val="Normal"/>
    <w:next w:val="Normal"/>
    <w:uiPriority w:val="1"/>
    <w:semiHidden/>
    <w:rsid w:val="00D27DF7"/>
    <w:pPr>
      <w:outlineLvl w:val="7"/>
    </w:pPr>
    <w:rPr>
      <w:b/>
      <w:iCs/>
    </w:rPr>
  </w:style>
  <w:style w:type="paragraph" w:styleId="Overskrift9">
    <w:name w:val="heading 9"/>
    <w:basedOn w:val="Normal"/>
    <w:next w:val="Normal"/>
    <w:uiPriority w:val="1"/>
    <w:semiHidden/>
    <w:rsid w:val="00D27DF7"/>
    <w:pPr>
      <w:outlineLvl w:val="8"/>
    </w:pPr>
    <w:rPr>
      <w:rFonts w:cs="Arial"/>
      <w:b/>
      <w:szCs w:val="2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numbering" w:styleId="111111">
    <w:name w:val="Outline List 2"/>
    <w:basedOn w:val="Ingenoversigt"/>
    <w:uiPriority w:val="99"/>
    <w:semiHidden/>
    <w:rsid w:val="00D27DF7"/>
    <w:pPr>
      <w:numPr>
        <w:numId w:val="1"/>
      </w:numPr>
    </w:pPr>
  </w:style>
  <w:style w:type="numbering" w:styleId="1ai">
    <w:name w:val="Outline List 1"/>
    <w:basedOn w:val="Ingenoversigt"/>
    <w:uiPriority w:val="99"/>
    <w:semiHidden/>
    <w:rsid w:val="00D27DF7"/>
    <w:pPr>
      <w:numPr>
        <w:numId w:val="2"/>
      </w:numPr>
    </w:pPr>
  </w:style>
  <w:style w:type="numbering" w:styleId="ArtikelSektion">
    <w:name w:val="Outline List 3"/>
    <w:basedOn w:val="Ingenoversigt"/>
    <w:uiPriority w:val="99"/>
    <w:semiHidden/>
    <w:rsid w:val="00D27DF7"/>
    <w:pPr>
      <w:numPr>
        <w:numId w:val="3"/>
      </w:numPr>
    </w:pPr>
  </w:style>
  <w:style w:type="paragraph" w:styleId="Bloktekst">
    <w:name w:val="Block Text"/>
    <w:basedOn w:val="Normal"/>
    <w:uiPriority w:val="99"/>
    <w:semiHidden/>
    <w:rsid w:val="00D27DF7"/>
    <w:pPr>
      <w:spacing w:after="120"/>
      <w:ind w:left="1440" w:right="1440"/>
    </w:pPr>
  </w:style>
  <w:style w:type="paragraph" w:styleId="Brdtekst">
    <w:name w:val="Body Text"/>
    <w:basedOn w:val="Normal"/>
    <w:uiPriority w:val="99"/>
    <w:semiHidden/>
    <w:rsid w:val="00D27DF7"/>
    <w:pPr>
      <w:spacing w:after="120"/>
    </w:pPr>
  </w:style>
  <w:style w:type="paragraph" w:styleId="Brdtekst2">
    <w:name w:val="Body Text 2"/>
    <w:basedOn w:val="Normal"/>
    <w:uiPriority w:val="99"/>
    <w:semiHidden/>
    <w:rsid w:val="00D27DF7"/>
    <w:pPr>
      <w:spacing w:after="120" w:line="480" w:lineRule="auto"/>
    </w:pPr>
  </w:style>
  <w:style w:type="paragraph" w:styleId="Brdtekst3">
    <w:name w:val="Body Text 3"/>
    <w:basedOn w:val="Normal"/>
    <w:uiPriority w:val="99"/>
    <w:semiHidden/>
    <w:rsid w:val="00D27DF7"/>
    <w:pPr>
      <w:spacing w:after="120"/>
    </w:pPr>
    <w:rPr>
      <w:sz w:val="16"/>
      <w:szCs w:val="16"/>
    </w:rPr>
  </w:style>
  <w:style w:type="paragraph" w:styleId="Brdtekst-frstelinjeindrykning1">
    <w:name w:val="Body Text First Indent"/>
    <w:basedOn w:val="Brdtekst"/>
    <w:uiPriority w:val="99"/>
    <w:semiHidden/>
    <w:rsid w:val="00D27DF7"/>
    <w:pPr>
      <w:ind w:firstLine="210"/>
    </w:pPr>
  </w:style>
  <w:style w:type="paragraph" w:styleId="Brdtekstindrykning">
    <w:name w:val="Body Text Indent"/>
    <w:basedOn w:val="Normal"/>
    <w:uiPriority w:val="99"/>
    <w:semiHidden/>
    <w:rsid w:val="00D27DF7"/>
    <w:pPr>
      <w:spacing w:after="120"/>
      <w:ind w:left="283"/>
    </w:pPr>
  </w:style>
  <w:style w:type="paragraph" w:styleId="Brdtekst-frstelinjeindrykning2">
    <w:name w:val="Body Text First Indent 2"/>
    <w:basedOn w:val="Brdtekstindrykning"/>
    <w:uiPriority w:val="99"/>
    <w:semiHidden/>
    <w:rsid w:val="00D27DF7"/>
    <w:pPr>
      <w:ind w:firstLine="210"/>
    </w:pPr>
  </w:style>
  <w:style w:type="paragraph" w:styleId="Brdtekstindrykning2">
    <w:name w:val="Body Text Indent 2"/>
    <w:basedOn w:val="Normal"/>
    <w:uiPriority w:val="99"/>
    <w:semiHidden/>
    <w:rsid w:val="00D27DF7"/>
    <w:pPr>
      <w:spacing w:after="120" w:line="480" w:lineRule="auto"/>
      <w:ind w:left="283"/>
    </w:pPr>
  </w:style>
  <w:style w:type="paragraph" w:styleId="Brdtekstindrykning3">
    <w:name w:val="Body Text Indent 3"/>
    <w:basedOn w:val="Normal"/>
    <w:uiPriority w:val="99"/>
    <w:semiHidden/>
    <w:rsid w:val="00D27DF7"/>
    <w:pPr>
      <w:spacing w:after="120"/>
      <w:ind w:left="283"/>
    </w:pPr>
    <w:rPr>
      <w:sz w:val="16"/>
      <w:szCs w:val="16"/>
    </w:rPr>
  </w:style>
  <w:style w:type="paragraph" w:styleId="Billedtekst">
    <w:name w:val="caption"/>
    <w:basedOn w:val="Normal"/>
    <w:next w:val="Normal"/>
    <w:uiPriority w:val="3"/>
    <w:qFormat/>
    <w:rsid w:val="00886AA1"/>
    <w:pPr>
      <w:keepNext/>
      <w:keepLines/>
      <w:spacing w:before="160"/>
      <w:ind w:left="227" w:right="227"/>
    </w:pPr>
    <w:rPr>
      <w:rFonts w:ascii="Franklin Gothic Book" w:hAnsi="Franklin Gothic Book"/>
      <w:b/>
      <w:bCs/>
      <w:sz w:val="16"/>
    </w:rPr>
  </w:style>
  <w:style w:type="paragraph" w:styleId="Sluthilsen">
    <w:name w:val="Closing"/>
    <w:basedOn w:val="Normal"/>
    <w:uiPriority w:val="99"/>
    <w:semiHidden/>
    <w:rsid w:val="00D27DF7"/>
    <w:pPr>
      <w:ind w:left="4252"/>
    </w:pPr>
  </w:style>
  <w:style w:type="paragraph" w:styleId="Dato">
    <w:name w:val="Date"/>
    <w:basedOn w:val="Normal"/>
    <w:next w:val="Normal"/>
    <w:uiPriority w:val="99"/>
    <w:semiHidden/>
    <w:rsid w:val="00D27DF7"/>
  </w:style>
  <w:style w:type="paragraph" w:styleId="Mailsignatur">
    <w:name w:val="E-mail Signature"/>
    <w:basedOn w:val="Normal"/>
    <w:uiPriority w:val="99"/>
    <w:semiHidden/>
    <w:rsid w:val="00D27DF7"/>
  </w:style>
  <w:style w:type="character" w:styleId="Fremhv">
    <w:name w:val="Emphasis"/>
    <w:basedOn w:val="Standardskrifttypeiafsnit"/>
    <w:uiPriority w:val="4"/>
    <w:qFormat/>
    <w:rsid w:val="00D27DF7"/>
    <w:rPr>
      <w:i/>
      <w:iCs/>
    </w:rPr>
  </w:style>
  <w:style w:type="character" w:styleId="Slutnotehenvisning">
    <w:name w:val="endnote reference"/>
    <w:basedOn w:val="Standardskrifttypeiafsnit"/>
    <w:uiPriority w:val="99"/>
    <w:semiHidden/>
    <w:rsid w:val="00D27DF7"/>
    <w:rPr>
      <w:rFonts w:ascii="Century Schoolbook" w:hAnsi="Century Schoolbook"/>
      <w:sz w:val="14"/>
      <w:vertAlign w:val="superscript"/>
    </w:rPr>
  </w:style>
  <w:style w:type="paragraph" w:styleId="Slutnotetekst">
    <w:name w:val="endnote text"/>
    <w:basedOn w:val="Normal"/>
    <w:uiPriority w:val="8"/>
    <w:semiHidden/>
    <w:qFormat/>
    <w:rsid w:val="00D27DF7"/>
    <w:pPr>
      <w:spacing w:line="180" w:lineRule="atLeast"/>
    </w:pPr>
    <w:rPr>
      <w:sz w:val="14"/>
    </w:rPr>
  </w:style>
  <w:style w:type="paragraph" w:styleId="Modtageradresse">
    <w:name w:val="envelope address"/>
    <w:basedOn w:val="Normal"/>
    <w:uiPriority w:val="99"/>
    <w:semiHidden/>
    <w:rsid w:val="00D27DF7"/>
    <w:pPr>
      <w:framePr w:w="7920" w:h="1980" w:hRule="exact" w:hSpace="141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Afsenderadresse">
    <w:name w:val="envelope return"/>
    <w:basedOn w:val="Normal"/>
    <w:uiPriority w:val="99"/>
    <w:semiHidden/>
    <w:rsid w:val="00D27DF7"/>
    <w:rPr>
      <w:rFonts w:ascii="Arial" w:hAnsi="Arial" w:cs="Arial"/>
    </w:rPr>
  </w:style>
  <w:style w:type="character" w:styleId="Fodnotehenvisning">
    <w:name w:val="footnote reference"/>
    <w:basedOn w:val="Standardskrifttypeiafsnit"/>
    <w:uiPriority w:val="99"/>
    <w:semiHidden/>
    <w:rsid w:val="00D27DF7"/>
    <w:rPr>
      <w:rFonts w:ascii="Century Schoolbook" w:hAnsi="Century Schoolbook"/>
      <w:sz w:val="14"/>
      <w:vertAlign w:val="superscript"/>
    </w:rPr>
  </w:style>
  <w:style w:type="paragraph" w:styleId="Fodnotetekst">
    <w:name w:val="footnote text"/>
    <w:basedOn w:val="Normal"/>
    <w:uiPriority w:val="8"/>
    <w:semiHidden/>
    <w:qFormat/>
    <w:rsid w:val="00D27DF7"/>
    <w:pPr>
      <w:spacing w:line="180" w:lineRule="atLeast"/>
    </w:pPr>
    <w:rPr>
      <w:sz w:val="14"/>
    </w:rPr>
  </w:style>
  <w:style w:type="character" w:styleId="HTML-akronym">
    <w:name w:val="HTML Acronym"/>
    <w:basedOn w:val="Standardskrifttypeiafsnit"/>
    <w:uiPriority w:val="99"/>
    <w:semiHidden/>
    <w:rsid w:val="00D27DF7"/>
  </w:style>
  <w:style w:type="paragraph" w:styleId="HTML-adresse">
    <w:name w:val="HTML Address"/>
    <w:basedOn w:val="Normal"/>
    <w:uiPriority w:val="99"/>
    <w:semiHidden/>
    <w:rsid w:val="00D27DF7"/>
    <w:rPr>
      <w:i/>
      <w:iCs/>
    </w:rPr>
  </w:style>
  <w:style w:type="character" w:styleId="HTML-citat">
    <w:name w:val="HTML Cite"/>
    <w:basedOn w:val="Standardskrifttypeiafsnit"/>
    <w:uiPriority w:val="99"/>
    <w:semiHidden/>
    <w:rsid w:val="00D27DF7"/>
    <w:rPr>
      <w:i/>
      <w:iCs/>
    </w:rPr>
  </w:style>
  <w:style w:type="character" w:styleId="HTML-kode">
    <w:name w:val="HTML Code"/>
    <w:basedOn w:val="Standardskrifttypeiafsnit"/>
    <w:uiPriority w:val="99"/>
    <w:semiHidden/>
    <w:rsid w:val="00D27DF7"/>
    <w:rPr>
      <w:rFonts w:ascii="Courier New" w:hAnsi="Courier New" w:cs="Courier New"/>
      <w:sz w:val="20"/>
      <w:szCs w:val="20"/>
    </w:rPr>
  </w:style>
  <w:style w:type="character" w:styleId="HTML-definition">
    <w:name w:val="HTML Definition"/>
    <w:basedOn w:val="Standardskrifttypeiafsnit"/>
    <w:uiPriority w:val="99"/>
    <w:semiHidden/>
    <w:rsid w:val="00D27DF7"/>
    <w:rPr>
      <w:i/>
      <w:iCs/>
    </w:rPr>
  </w:style>
  <w:style w:type="character" w:styleId="HTML-tastatur">
    <w:name w:val="HTML Keyboard"/>
    <w:basedOn w:val="Standardskrifttypeiafsnit"/>
    <w:uiPriority w:val="99"/>
    <w:semiHidden/>
    <w:rsid w:val="00D27DF7"/>
    <w:rPr>
      <w:rFonts w:ascii="Courier New" w:hAnsi="Courier New" w:cs="Courier New"/>
      <w:sz w:val="20"/>
      <w:szCs w:val="20"/>
    </w:rPr>
  </w:style>
  <w:style w:type="paragraph" w:styleId="FormateretHTML">
    <w:name w:val="HTML Preformatted"/>
    <w:basedOn w:val="Normal"/>
    <w:uiPriority w:val="99"/>
    <w:semiHidden/>
    <w:rsid w:val="00D27DF7"/>
    <w:rPr>
      <w:rFonts w:ascii="Courier New" w:hAnsi="Courier New" w:cs="Courier New"/>
    </w:rPr>
  </w:style>
  <w:style w:type="character" w:styleId="HTML-eksempel">
    <w:name w:val="HTML Sample"/>
    <w:basedOn w:val="Standardskrifttypeiafsnit"/>
    <w:uiPriority w:val="99"/>
    <w:semiHidden/>
    <w:rsid w:val="00D27DF7"/>
    <w:rPr>
      <w:rFonts w:ascii="Courier New" w:hAnsi="Courier New" w:cs="Courier New"/>
    </w:rPr>
  </w:style>
  <w:style w:type="character" w:styleId="HTML-skrivemaskine">
    <w:name w:val="HTML Typewriter"/>
    <w:basedOn w:val="Standardskrifttypeiafsnit"/>
    <w:uiPriority w:val="99"/>
    <w:semiHidden/>
    <w:rsid w:val="00D27DF7"/>
    <w:rPr>
      <w:rFonts w:ascii="Courier New" w:hAnsi="Courier New" w:cs="Courier New"/>
      <w:sz w:val="20"/>
      <w:szCs w:val="20"/>
    </w:rPr>
  </w:style>
  <w:style w:type="character" w:styleId="HTML-variabel">
    <w:name w:val="HTML Variable"/>
    <w:basedOn w:val="Standardskrifttypeiafsnit"/>
    <w:uiPriority w:val="99"/>
    <w:semiHidden/>
    <w:rsid w:val="00D27DF7"/>
    <w:rPr>
      <w:i/>
      <w:iCs/>
    </w:rPr>
  </w:style>
  <w:style w:type="character" w:styleId="Linjenummer">
    <w:name w:val="line number"/>
    <w:basedOn w:val="Standardskrifttypeiafsnit"/>
    <w:uiPriority w:val="99"/>
    <w:semiHidden/>
    <w:rsid w:val="00D27DF7"/>
  </w:style>
  <w:style w:type="paragraph" w:styleId="Liste">
    <w:name w:val="List"/>
    <w:basedOn w:val="Normal"/>
    <w:uiPriority w:val="99"/>
    <w:semiHidden/>
    <w:rsid w:val="00D27DF7"/>
    <w:pPr>
      <w:ind w:left="283" w:hanging="283"/>
    </w:pPr>
  </w:style>
  <w:style w:type="paragraph" w:styleId="Liste2">
    <w:name w:val="List 2"/>
    <w:basedOn w:val="Normal"/>
    <w:uiPriority w:val="99"/>
    <w:semiHidden/>
    <w:rsid w:val="00D27DF7"/>
    <w:pPr>
      <w:ind w:left="566" w:hanging="283"/>
    </w:pPr>
  </w:style>
  <w:style w:type="paragraph" w:styleId="Liste3">
    <w:name w:val="List 3"/>
    <w:basedOn w:val="Normal"/>
    <w:uiPriority w:val="99"/>
    <w:semiHidden/>
    <w:rsid w:val="00D27DF7"/>
    <w:pPr>
      <w:ind w:left="849" w:hanging="283"/>
    </w:pPr>
  </w:style>
  <w:style w:type="paragraph" w:styleId="Liste4">
    <w:name w:val="List 4"/>
    <w:basedOn w:val="Normal"/>
    <w:uiPriority w:val="99"/>
    <w:semiHidden/>
    <w:rsid w:val="00D27DF7"/>
    <w:pPr>
      <w:ind w:left="1132" w:hanging="283"/>
    </w:pPr>
  </w:style>
  <w:style w:type="paragraph" w:styleId="Liste5">
    <w:name w:val="List 5"/>
    <w:basedOn w:val="Normal"/>
    <w:uiPriority w:val="99"/>
    <w:semiHidden/>
    <w:rsid w:val="00D27DF7"/>
    <w:pPr>
      <w:ind w:left="1415" w:hanging="283"/>
    </w:pPr>
  </w:style>
  <w:style w:type="paragraph" w:styleId="Opstilling-punkttegn">
    <w:name w:val="List Bullet"/>
    <w:basedOn w:val="Normal"/>
    <w:uiPriority w:val="2"/>
    <w:qFormat/>
    <w:rsid w:val="002062DF"/>
    <w:pPr>
      <w:numPr>
        <w:numId w:val="35"/>
      </w:numPr>
    </w:pPr>
    <w:rPr>
      <w:rFonts w:eastAsiaTheme="minorHAnsi" w:cs="Verdana"/>
      <w:szCs w:val="18"/>
      <w:lang w:eastAsia="en-US"/>
    </w:rPr>
  </w:style>
  <w:style w:type="paragraph" w:styleId="Opstilling-punkttegn2">
    <w:name w:val="List Bullet 2"/>
    <w:basedOn w:val="Normal"/>
    <w:uiPriority w:val="99"/>
    <w:semiHidden/>
    <w:rsid w:val="00D27DF7"/>
  </w:style>
  <w:style w:type="paragraph" w:styleId="Opstilling-punkttegn3">
    <w:name w:val="List Bullet 3"/>
    <w:basedOn w:val="Normal"/>
    <w:uiPriority w:val="99"/>
    <w:semiHidden/>
    <w:rsid w:val="00D27DF7"/>
  </w:style>
  <w:style w:type="paragraph" w:styleId="Opstilling-punkttegn4">
    <w:name w:val="List Bullet 4"/>
    <w:basedOn w:val="Normal"/>
    <w:uiPriority w:val="99"/>
    <w:semiHidden/>
    <w:rsid w:val="00D27DF7"/>
  </w:style>
  <w:style w:type="paragraph" w:styleId="Opstilling-punkttegn5">
    <w:name w:val="List Bullet 5"/>
    <w:basedOn w:val="Normal"/>
    <w:uiPriority w:val="99"/>
    <w:semiHidden/>
    <w:rsid w:val="00D27DF7"/>
  </w:style>
  <w:style w:type="paragraph" w:styleId="Opstilling-forts">
    <w:name w:val="List Continue"/>
    <w:basedOn w:val="Normal"/>
    <w:uiPriority w:val="99"/>
    <w:semiHidden/>
    <w:rsid w:val="00D27DF7"/>
    <w:pPr>
      <w:spacing w:after="120"/>
      <w:ind w:left="283"/>
    </w:pPr>
  </w:style>
  <w:style w:type="paragraph" w:styleId="Opstilling-forts2">
    <w:name w:val="List Continue 2"/>
    <w:basedOn w:val="Normal"/>
    <w:uiPriority w:val="99"/>
    <w:semiHidden/>
    <w:rsid w:val="00D27DF7"/>
    <w:pPr>
      <w:spacing w:after="120"/>
      <w:ind w:left="566"/>
    </w:pPr>
  </w:style>
  <w:style w:type="paragraph" w:styleId="Opstilling-forts3">
    <w:name w:val="List Continue 3"/>
    <w:basedOn w:val="Normal"/>
    <w:uiPriority w:val="99"/>
    <w:semiHidden/>
    <w:rsid w:val="00D27DF7"/>
    <w:pPr>
      <w:spacing w:after="120"/>
      <w:ind w:left="849"/>
    </w:pPr>
  </w:style>
  <w:style w:type="paragraph" w:styleId="Opstilling-forts4">
    <w:name w:val="List Continue 4"/>
    <w:basedOn w:val="Normal"/>
    <w:uiPriority w:val="99"/>
    <w:semiHidden/>
    <w:rsid w:val="00D27DF7"/>
    <w:pPr>
      <w:spacing w:after="120"/>
      <w:ind w:left="1132"/>
    </w:pPr>
  </w:style>
  <w:style w:type="paragraph" w:styleId="Opstilling-forts5">
    <w:name w:val="List Continue 5"/>
    <w:basedOn w:val="Normal"/>
    <w:uiPriority w:val="99"/>
    <w:semiHidden/>
    <w:rsid w:val="00D27DF7"/>
    <w:pPr>
      <w:spacing w:after="120"/>
      <w:ind w:left="1415"/>
    </w:pPr>
  </w:style>
  <w:style w:type="paragraph" w:styleId="Opstilling-talellerbogst">
    <w:name w:val="List Number"/>
    <w:basedOn w:val="Normal"/>
    <w:uiPriority w:val="2"/>
    <w:qFormat/>
    <w:rsid w:val="002062DF"/>
    <w:pPr>
      <w:numPr>
        <w:numId w:val="36"/>
      </w:numPr>
    </w:pPr>
    <w:rPr>
      <w:rFonts w:eastAsiaTheme="minorHAnsi" w:cs="Verdana"/>
      <w:szCs w:val="18"/>
      <w:lang w:eastAsia="en-US"/>
    </w:rPr>
  </w:style>
  <w:style w:type="paragraph" w:styleId="Opstilling-talellerbogst2">
    <w:name w:val="List Number 2"/>
    <w:basedOn w:val="Normal"/>
    <w:uiPriority w:val="99"/>
    <w:semiHidden/>
    <w:rsid w:val="00D27DF7"/>
  </w:style>
  <w:style w:type="paragraph" w:styleId="Opstilling-talellerbogst3">
    <w:name w:val="List Number 3"/>
    <w:basedOn w:val="Normal"/>
    <w:uiPriority w:val="99"/>
    <w:semiHidden/>
    <w:rsid w:val="00D27DF7"/>
  </w:style>
  <w:style w:type="paragraph" w:styleId="Opstilling-talellerbogst4">
    <w:name w:val="List Number 4"/>
    <w:basedOn w:val="Normal"/>
    <w:uiPriority w:val="99"/>
    <w:semiHidden/>
    <w:rsid w:val="00D27DF7"/>
  </w:style>
  <w:style w:type="paragraph" w:styleId="Opstilling-talellerbogst5">
    <w:name w:val="List Number 5"/>
    <w:basedOn w:val="Normal"/>
    <w:uiPriority w:val="99"/>
    <w:semiHidden/>
    <w:rsid w:val="00D27DF7"/>
  </w:style>
  <w:style w:type="paragraph" w:styleId="Brevhoved">
    <w:name w:val="Message Header"/>
    <w:basedOn w:val="Normal"/>
    <w:uiPriority w:val="99"/>
    <w:semiHidden/>
    <w:rsid w:val="00D27DF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paragraph" w:styleId="NormalWeb">
    <w:name w:val="Normal (Web)"/>
    <w:basedOn w:val="Normal"/>
    <w:uiPriority w:val="99"/>
    <w:semiHidden/>
    <w:rsid w:val="00D27DF7"/>
    <w:rPr>
      <w:rFonts w:ascii="Times New Roman" w:hAnsi="Times New Roman"/>
      <w:sz w:val="24"/>
    </w:rPr>
  </w:style>
  <w:style w:type="paragraph" w:styleId="Normalindrykning">
    <w:name w:val="Normal Indent"/>
    <w:basedOn w:val="Normal"/>
    <w:uiPriority w:val="99"/>
    <w:semiHidden/>
    <w:rsid w:val="00D27DF7"/>
    <w:pPr>
      <w:ind w:left="1304"/>
    </w:pPr>
  </w:style>
  <w:style w:type="paragraph" w:styleId="Noteoverskrift">
    <w:name w:val="Note Heading"/>
    <w:basedOn w:val="Normal"/>
    <w:next w:val="Normal"/>
    <w:uiPriority w:val="99"/>
    <w:semiHidden/>
    <w:rsid w:val="00D27DF7"/>
  </w:style>
  <w:style w:type="paragraph" w:styleId="Almindeligtekst">
    <w:name w:val="Plain Text"/>
    <w:basedOn w:val="Normal"/>
    <w:uiPriority w:val="99"/>
    <w:semiHidden/>
    <w:rsid w:val="00D27DF7"/>
    <w:rPr>
      <w:rFonts w:ascii="Courier New" w:hAnsi="Courier New" w:cs="Courier New"/>
    </w:rPr>
  </w:style>
  <w:style w:type="paragraph" w:styleId="Starthilsen">
    <w:name w:val="Salutation"/>
    <w:basedOn w:val="Normal"/>
    <w:next w:val="Normal"/>
    <w:uiPriority w:val="99"/>
    <w:semiHidden/>
    <w:rsid w:val="00D27DF7"/>
  </w:style>
  <w:style w:type="paragraph" w:styleId="Underskrift">
    <w:name w:val="Signature"/>
    <w:basedOn w:val="Normal"/>
    <w:uiPriority w:val="99"/>
    <w:semiHidden/>
    <w:rsid w:val="00D27DF7"/>
    <w:pPr>
      <w:keepNext/>
    </w:pPr>
    <w:rPr>
      <w:b/>
    </w:rPr>
  </w:style>
  <w:style w:type="character" w:styleId="Strk">
    <w:name w:val="Strong"/>
    <w:basedOn w:val="Standardskrifttypeiafsnit"/>
    <w:uiPriority w:val="99"/>
    <w:semiHidden/>
    <w:qFormat/>
    <w:rsid w:val="00D27DF7"/>
    <w:rPr>
      <w:b/>
      <w:bCs/>
    </w:rPr>
  </w:style>
  <w:style w:type="paragraph" w:styleId="Undertitel">
    <w:name w:val="Subtitle"/>
    <w:basedOn w:val="Normal"/>
    <w:uiPriority w:val="99"/>
    <w:semiHidden/>
    <w:qFormat/>
    <w:rsid w:val="00D27DF7"/>
    <w:pPr>
      <w:spacing w:after="60"/>
      <w:jc w:val="center"/>
    </w:pPr>
    <w:rPr>
      <w:rFonts w:ascii="Arial" w:hAnsi="Arial" w:cs="Arial"/>
      <w:sz w:val="24"/>
    </w:rPr>
  </w:style>
  <w:style w:type="table" w:styleId="Tabel-3D-effekter1">
    <w:name w:val="Table 3D effects 1"/>
    <w:basedOn w:val="Tabel-Normal"/>
    <w:uiPriority w:val="99"/>
    <w:semiHidden/>
    <w:rsid w:val="00D27DF7"/>
    <w:rPr>
      <w:rFonts w:ascii="Verdana" w:hAnsi="Verdana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rsid w:val="00D27DF7"/>
    <w:rPr>
      <w:rFonts w:ascii="Verdana" w:hAnsi="Verdana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rsid w:val="00D27DF7"/>
    <w:rPr>
      <w:rFonts w:ascii="Verdana" w:hAnsi="Verdana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rsid w:val="00D27DF7"/>
    <w:rPr>
      <w:rFonts w:ascii="Verdana" w:hAnsi="Verdana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rsid w:val="00D27DF7"/>
    <w:rPr>
      <w:rFonts w:ascii="Verdana" w:hAnsi="Verdana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rsid w:val="00D27DF7"/>
    <w:rPr>
      <w:rFonts w:ascii="Verdana" w:hAnsi="Verdana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rsid w:val="00D27DF7"/>
    <w:rPr>
      <w:rFonts w:ascii="Verdana" w:hAnsi="Verdana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uiPriority w:val="99"/>
    <w:semiHidden/>
    <w:rsid w:val="00D27DF7"/>
    <w:rPr>
      <w:rFonts w:ascii="Verdana" w:hAnsi="Verdana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rsid w:val="00D27DF7"/>
    <w:rPr>
      <w:rFonts w:ascii="Verdana" w:hAnsi="Verdana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rsid w:val="00D27DF7"/>
    <w:rPr>
      <w:rFonts w:ascii="Verdana" w:hAnsi="Verdana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Spalter1">
    <w:name w:val="Table Columns 1"/>
    <w:basedOn w:val="Tabel-Normal"/>
    <w:uiPriority w:val="99"/>
    <w:semiHidden/>
    <w:rsid w:val="00D27DF7"/>
    <w:rPr>
      <w:rFonts w:ascii="Verdana" w:hAnsi="Verdana"/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2">
    <w:name w:val="Table Columns 2"/>
    <w:basedOn w:val="Tabel-Normal"/>
    <w:uiPriority w:val="99"/>
    <w:semiHidden/>
    <w:rsid w:val="00D27DF7"/>
    <w:rPr>
      <w:rFonts w:ascii="Verdana" w:hAnsi="Verdana"/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3">
    <w:name w:val="Table Columns 3"/>
    <w:basedOn w:val="Tabel-Normal"/>
    <w:uiPriority w:val="99"/>
    <w:semiHidden/>
    <w:rsid w:val="00D27DF7"/>
    <w:rPr>
      <w:rFonts w:ascii="Verdana" w:hAnsi="Verdana"/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4">
    <w:name w:val="Table Columns 4"/>
    <w:basedOn w:val="Tabel-Normal"/>
    <w:uiPriority w:val="99"/>
    <w:semiHidden/>
    <w:rsid w:val="00D27DF7"/>
    <w:rPr>
      <w:rFonts w:ascii="Verdana" w:hAnsi="Verdana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Spalter5">
    <w:name w:val="Table Columns 5"/>
    <w:basedOn w:val="Tabel-Normal"/>
    <w:uiPriority w:val="99"/>
    <w:semiHidden/>
    <w:rsid w:val="00D27DF7"/>
    <w:rPr>
      <w:rFonts w:ascii="Verdana" w:hAnsi="Verdana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uiPriority w:val="99"/>
    <w:semiHidden/>
    <w:rsid w:val="00D27DF7"/>
    <w:rPr>
      <w:rFonts w:ascii="Verdana" w:hAnsi="Verdana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uiPriority w:val="99"/>
    <w:semiHidden/>
    <w:rsid w:val="00D27DF7"/>
    <w:rPr>
      <w:rFonts w:ascii="Verdana" w:hAnsi="Verdana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uiPriority w:val="99"/>
    <w:semiHidden/>
    <w:rsid w:val="00D27DF7"/>
    <w:rPr>
      <w:rFonts w:ascii="Verdana" w:hAnsi="Verdan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rsid w:val="00D27DF7"/>
    <w:rPr>
      <w:rFonts w:ascii="Verdana" w:hAnsi="Verdana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rsid w:val="00D27DF7"/>
    <w:rPr>
      <w:rFonts w:ascii="Verdana" w:hAnsi="Verdana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rsid w:val="00D27DF7"/>
    <w:rPr>
      <w:rFonts w:ascii="Verdana" w:hAnsi="Verdana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rsid w:val="00D27DF7"/>
    <w:rPr>
      <w:rFonts w:ascii="Verdana" w:hAnsi="Verdana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rsid w:val="00D27DF7"/>
    <w:rPr>
      <w:rFonts w:ascii="Verdana" w:hAnsi="Verdana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rsid w:val="00D27DF7"/>
    <w:rPr>
      <w:rFonts w:ascii="Verdana" w:hAnsi="Verdana"/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rsid w:val="00D27DF7"/>
    <w:rPr>
      <w:rFonts w:ascii="Verdana" w:hAnsi="Verdana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uiPriority w:val="99"/>
    <w:semiHidden/>
    <w:rsid w:val="00D27DF7"/>
    <w:rPr>
      <w:rFonts w:ascii="Verdana" w:hAnsi="Verdana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rsid w:val="00D27DF7"/>
    <w:rPr>
      <w:rFonts w:ascii="Verdana" w:hAnsi="Verdana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rsid w:val="00D27DF7"/>
    <w:rPr>
      <w:rFonts w:ascii="Verdana" w:hAnsi="Verdana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rsid w:val="00D27DF7"/>
    <w:rPr>
      <w:rFonts w:ascii="Verdana" w:hAnsi="Verdana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rsid w:val="00D27DF7"/>
    <w:rPr>
      <w:rFonts w:ascii="Verdana" w:hAnsi="Verdan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rsid w:val="00D27DF7"/>
    <w:rPr>
      <w:rFonts w:ascii="Verdana" w:hAnsi="Verdana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rsid w:val="00D27DF7"/>
    <w:rPr>
      <w:rFonts w:ascii="Verdana" w:hAnsi="Verdana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rsid w:val="00D27DF7"/>
    <w:rPr>
      <w:rFonts w:ascii="Verdana" w:hAnsi="Verdana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-Professionel">
    <w:name w:val="Table Professional"/>
    <w:basedOn w:val="Tabel-Normal"/>
    <w:uiPriority w:val="99"/>
    <w:semiHidden/>
    <w:rsid w:val="00D27DF7"/>
    <w:rPr>
      <w:rFonts w:ascii="Verdana" w:hAnsi="Verdan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uiPriority w:val="99"/>
    <w:semiHidden/>
    <w:rsid w:val="00D27DF7"/>
    <w:rPr>
      <w:rFonts w:ascii="Verdana" w:hAnsi="Verdana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rsid w:val="00D27DF7"/>
    <w:rPr>
      <w:rFonts w:ascii="Verdana" w:hAnsi="Verdana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rsid w:val="00D27DF7"/>
    <w:rPr>
      <w:rFonts w:ascii="Verdana" w:hAnsi="Verdana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uiPriority w:val="99"/>
    <w:semiHidden/>
    <w:rsid w:val="00D27DF7"/>
    <w:rPr>
      <w:rFonts w:ascii="Verdana" w:hAnsi="Verdana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rsid w:val="00D27DF7"/>
    <w:rPr>
      <w:rFonts w:ascii="Verdana" w:hAnsi="Verdana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uiPriority w:val="99"/>
    <w:semiHidden/>
    <w:rsid w:val="00D27DF7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rsid w:val="00D27DF7"/>
    <w:rPr>
      <w:rFonts w:ascii="Verdana" w:hAnsi="Verdana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rsid w:val="00D27DF7"/>
    <w:rPr>
      <w:rFonts w:ascii="Verdana" w:hAnsi="Verdana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rsid w:val="00D27DF7"/>
    <w:rPr>
      <w:rFonts w:ascii="Verdana" w:hAnsi="Verdana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uiPriority w:val="99"/>
    <w:semiHidden/>
    <w:qFormat/>
    <w:rsid w:val="00D27DF7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paragraph" w:styleId="Indholdsfortegnelse1">
    <w:name w:val="toc 1"/>
    <w:basedOn w:val="Normal"/>
    <w:next w:val="Normal"/>
    <w:uiPriority w:val="10"/>
    <w:semiHidden/>
    <w:rsid w:val="00D27DF7"/>
    <w:pPr>
      <w:tabs>
        <w:tab w:val="right" w:leader="dot" w:pos="7655"/>
      </w:tabs>
      <w:spacing w:before="120"/>
      <w:ind w:right="567"/>
    </w:pPr>
    <w:rPr>
      <w:b/>
    </w:rPr>
  </w:style>
  <w:style w:type="paragraph" w:styleId="Indholdsfortegnelse2">
    <w:name w:val="toc 2"/>
    <w:basedOn w:val="Normal"/>
    <w:next w:val="Normal"/>
    <w:uiPriority w:val="10"/>
    <w:semiHidden/>
    <w:rsid w:val="00D27DF7"/>
    <w:pPr>
      <w:tabs>
        <w:tab w:val="right" w:leader="dot" w:pos="7655"/>
      </w:tabs>
      <w:ind w:left="284" w:right="567"/>
    </w:pPr>
  </w:style>
  <w:style w:type="paragraph" w:styleId="Indholdsfortegnelse3">
    <w:name w:val="toc 3"/>
    <w:basedOn w:val="Normal"/>
    <w:next w:val="Normal"/>
    <w:uiPriority w:val="10"/>
    <w:semiHidden/>
    <w:rsid w:val="00D27DF7"/>
    <w:pPr>
      <w:tabs>
        <w:tab w:val="right" w:leader="dot" w:pos="7655"/>
      </w:tabs>
      <w:ind w:left="567" w:right="567"/>
    </w:pPr>
  </w:style>
  <w:style w:type="paragraph" w:styleId="Indholdsfortegnelse4">
    <w:name w:val="toc 4"/>
    <w:basedOn w:val="Normal"/>
    <w:next w:val="Normal"/>
    <w:uiPriority w:val="10"/>
    <w:semiHidden/>
    <w:rsid w:val="00D27DF7"/>
    <w:pPr>
      <w:tabs>
        <w:tab w:val="right" w:leader="dot" w:pos="7655"/>
      </w:tabs>
      <w:ind w:left="851" w:right="567"/>
    </w:pPr>
  </w:style>
  <w:style w:type="paragraph" w:styleId="Indholdsfortegnelse5">
    <w:name w:val="toc 5"/>
    <w:basedOn w:val="Normal"/>
    <w:next w:val="Normal"/>
    <w:uiPriority w:val="10"/>
    <w:semiHidden/>
    <w:rsid w:val="00D27DF7"/>
    <w:pPr>
      <w:tabs>
        <w:tab w:val="right" w:pos="7655"/>
      </w:tabs>
      <w:ind w:left="1134" w:right="567"/>
    </w:pPr>
  </w:style>
  <w:style w:type="character" w:styleId="BesgtLink">
    <w:name w:val="FollowedHyperlink"/>
    <w:basedOn w:val="Standardskrifttypeiafsnit"/>
    <w:uiPriority w:val="99"/>
    <w:semiHidden/>
    <w:rsid w:val="00D27DF7"/>
    <w:rPr>
      <w:color w:val="800080"/>
      <w:u w:val="single"/>
    </w:rPr>
  </w:style>
  <w:style w:type="paragraph" w:styleId="Sidefod">
    <w:name w:val="footer"/>
    <w:basedOn w:val="Normal"/>
    <w:uiPriority w:val="99"/>
    <w:semiHidden/>
    <w:rsid w:val="00D27DF7"/>
    <w:pPr>
      <w:tabs>
        <w:tab w:val="center" w:pos="4819"/>
        <w:tab w:val="right" w:pos="9638"/>
      </w:tabs>
      <w:spacing w:line="180" w:lineRule="atLeast"/>
    </w:pPr>
    <w:rPr>
      <w:sz w:val="14"/>
    </w:rPr>
  </w:style>
  <w:style w:type="paragraph" w:styleId="Sidehoved">
    <w:name w:val="header"/>
    <w:basedOn w:val="Normal"/>
    <w:link w:val="SidehovedTegn"/>
    <w:uiPriority w:val="99"/>
    <w:semiHidden/>
    <w:rsid w:val="00D27DF7"/>
    <w:pPr>
      <w:tabs>
        <w:tab w:val="center" w:pos="4819"/>
        <w:tab w:val="right" w:pos="9638"/>
      </w:tabs>
      <w:spacing w:line="180" w:lineRule="atLeast"/>
    </w:pPr>
    <w:rPr>
      <w:sz w:val="14"/>
    </w:rPr>
  </w:style>
  <w:style w:type="character" w:styleId="Hyperlink">
    <w:name w:val="Hyperlink"/>
    <w:basedOn w:val="Standardskrifttypeiafsnit"/>
    <w:uiPriority w:val="8"/>
    <w:semiHidden/>
    <w:qFormat/>
    <w:rsid w:val="00D27DF7"/>
    <w:rPr>
      <w:color w:val="0000FF"/>
      <w:u w:val="single"/>
    </w:rPr>
  </w:style>
  <w:style w:type="character" w:styleId="Sidetal">
    <w:name w:val="page number"/>
    <w:basedOn w:val="Standardskrifttypeiafsnit"/>
    <w:uiPriority w:val="99"/>
    <w:semiHidden/>
    <w:rsid w:val="00D27DF7"/>
    <w:rPr>
      <w:rFonts w:ascii="Verdana" w:hAnsi="Verdana"/>
      <w:sz w:val="17"/>
    </w:rPr>
  </w:style>
  <w:style w:type="paragraph" w:customStyle="1" w:styleId="Punktliste">
    <w:name w:val="Punktliste"/>
    <w:basedOn w:val="Normal"/>
    <w:uiPriority w:val="99"/>
    <w:semiHidden/>
    <w:qFormat/>
    <w:rsid w:val="00D27DF7"/>
  </w:style>
  <w:style w:type="paragraph" w:styleId="Indholdsfortegnelse6">
    <w:name w:val="toc 6"/>
    <w:basedOn w:val="Normal"/>
    <w:next w:val="Normal"/>
    <w:uiPriority w:val="10"/>
    <w:semiHidden/>
    <w:rsid w:val="00D27DF7"/>
    <w:pPr>
      <w:tabs>
        <w:tab w:val="right" w:pos="7655"/>
      </w:tabs>
      <w:ind w:left="2268" w:right="567" w:hanging="1134"/>
    </w:pPr>
  </w:style>
  <w:style w:type="paragraph" w:styleId="Indholdsfortegnelse7">
    <w:name w:val="toc 7"/>
    <w:basedOn w:val="Normal"/>
    <w:next w:val="Normal"/>
    <w:uiPriority w:val="10"/>
    <w:semiHidden/>
    <w:rsid w:val="00D27DF7"/>
    <w:pPr>
      <w:tabs>
        <w:tab w:val="right" w:pos="7655"/>
      </w:tabs>
      <w:ind w:left="2268" w:right="567" w:hanging="1134"/>
    </w:pPr>
  </w:style>
  <w:style w:type="paragraph" w:styleId="Indholdsfortegnelse8">
    <w:name w:val="toc 8"/>
    <w:basedOn w:val="Normal"/>
    <w:next w:val="Normal"/>
    <w:uiPriority w:val="10"/>
    <w:semiHidden/>
    <w:rsid w:val="00D27DF7"/>
    <w:pPr>
      <w:tabs>
        <w:tab w:val="right" w:pos="7655"/>
      </w:tabs>
      <w:ind w:left="2268" w:right="567" w:hanging="1134"/>
    </w:pPr>
  </w:style>
  <w:style w:type="paragraph" w:styleId="Indholdsfortegnelse9">
    <w:name w:val="toc 9"/>
    <w:basedOn w:val="Normal"/>
    <w:next w:val="Normal"/>
    <w:uiPriority w:val="10"/>
    <w:semiHidden/>
    <w:rsid w:val="00D27DF7"/>
    <w:pPr>
      <w:tabs>
        <w:tab w:val="right" w:pos="7655"/>
      </w:tabs>
      <w:ind w:left="2268" w:right="567" w:hanging="1134"/>
    </w:pPr>
  </w:style>
  <w:style w:type="paragraph" w:customStyle="1" w:styleId="Nummerering">
    <w:name w:val="Nummerering"/>
    <w:basedOn w:val="Normal"/>
    <w:uiPriority w:val="99"/>
    <w:semiHidden/>
    <w:qFormat/>
    <w:rsid w:val="00D27DF7"/>
  </w:style>
  <w:style w:type="paragraph" w:customStyle="1" w:styleId="Tabeltekst">
    <w:name w:val="Tabel tekst"/>
    <w:basedOn w:val="Tabel"/>
    <w:uiPriority w:val="99"/>
    <w:rsid w:val="00886AA1"/>
    <w:pPr>
      <w:spacing w:after="40" w:line="220" w:lineRule="atLeast"/>
    </w:pPr>
  </w:style>
  <w:style w:type="paragraph" w:customStyle="1" w:styleId="Tabeloverskrift">
    <w:name w:val="Tabel overskrift"/>
    <w:basedOn w:val="Tabeltekst"/>
    <w:uiPriority w:val="99"/>
    <w:rsid w:val="00D27DF7"/>
    <w:rPr>
      <w:b/>
    </w:rPr>
  </w:style>
  <w:style w:type="paragraph" w:customStyle="1" w:styleId="Tabelkolonneoverskrift">
    <w:name w:val="Tabel kolonne overskrift"/>
    <w:basedOn w:val="Tabeltekst"/>
    <w:uiPriority w:val="99"/>
    <w:rsid w:val="00886AA1"/>
    <w:pPr>
      <w:jc w:val="right"/>
    </w:pPr>
    <w:rPr>
      <w:b/>
    </w:rPr>
  </w:style>
  <w:style w:type="table" w:customStyle="1" w:styleId="Table-Normal">
    <w:name w:val="Table - Normal"/>
    <w:basedOn w:val="Tabel-Normal"/>
    <w:uiPriority w:val="99"/>
    <w:rsid w:val="00D27DF7"/>
    <w:pPr>
      <w:spacing w:line="220" w:lineRule="atLeast"/>
    </w:pPr>
    <w:rPr>
      <w:rFonts w:ascii="Verdana" w:hAnsi="Verdana"/>
      <w:sz w:val="18"/>
    </w:rPr>
    <w:tblPr>
      <w:tblBorders>
        <w:insideH w:val="single" w:sz="4" w:space="0" w:color="333333"/>
      </w:tblBorders>
      <w:tblCellMar>
        <w:top w:w="57" w:type="dxa"/>
        <w:left w:w="0" w:type="dxa"/>
        <w:bottom w:w="57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 w:line="260" w:lineRule="atLeast"/>
        <w:ind w:leftChars="0" w:left="0" w:rightChars="0" w:right="0" w:firstLineChars="0" w:firstLine="0"/>
        <w:contextualSpacing w:val="0"/>
        <w:jc w:val="left"/>
        <w:outlineLvl w:val="9"/>
      </w:pPr>
      <w:rPr>
        <w:rFonts w:ascii="Century Schoolbook" w:hAnsi="Century Schoolbook"/>
        <w:b/>
        <w:color w:val="646567"/>
        <w:sz w:val="18"/>
      </w:rPr>
      <w:tblPr/>
      <w:tcPr>
        <w:tcBorders>
          <w:insideH w:val="nil"/>
        </w:tcBorders>
      </w:tcPr>
    </w:tblStylePr>
    <w:tblStylePr w:type="firstCol">
      <w:pPr>
        <w:wordWrap/>
        <w:spacing w:line="220" w:lineRule="atLeast"/>
      </w:pPr>
      <w:rPr>
        <w:rFonts w:ascii="Century Schoolbook" w:hAnsi="Century Schoolbook"/>
        <w:b/>
        <w:sz w:val="18"/>
      </w:rPr>
    </w:tblStylePr>
  </w:style>
  <w:style w:type="paragraph" w:customStyle="1" w:styleId="Tabelnumre">
    <w:name w:val="Tabel numre"/>
    <w:basedOn w:val="Tabeltekst"/>
    <w:uiPriority w:val="99"/>
    <w:semiHidden/>
    <w:qFormat/>
    <w:rsid w:val="00D27DF7"/>
    <w:pPr>
      <w:jc w:val="right"/>
    </w:pPr>
  </w:style>
  <w:style w:type="paragraph" w:customStyle="1" w:styleId="TabelnumreTotal">
    <w:name w:val="Tabel numre Total"/>
    <w:basedOn w:val="Tabelnumre"/>
    <w:uiPriority w:val="99"/>
    <w:semiHidden/>
    <w:qFormat/>
    <w:rsid w:val="00D27DF7"/>
    <w:rPr>
      <w:b/>
    </w:rPr>
  </w:style>
  <w:style w:type="paragraph" w:customStyle="1" w:styleId="Template">
    <w:name w:val="Template"/>
    <w:uiPriority w:val="99"/>
    <w:semiHidden/>
    <w:rsid w:val="00D27DF7"/>
    <w:pPr>
      <w:spacing w:line="220" w:lineRule="atLeast"/>
    </w:pPr>
    <w:rPr>
      <w:rFonts w:ascii="Verdana" w:hAnsi="Verdana"/>
      <w:noProof/>
      <w:sz w:val="17"/>
      <w:szCs w:val="24"/>
      <w:lang w:eastAsia="en-US"/>
    </w:rPr>
  </w:style>
  <w:style w:type="paragraph" w:customStyle="1" w:styleId="Template-Virksomhedsnavn">
    <w:name w:val="Template - Virksomheds navn"/>
    <w:basedOn w:val="Template"/>
    <w:next w:val="Template-Adresse"/>
    <w:uiPriority w:val="99"/>
    <w:semiHidden/>
    <w:rsid w:val="003D2E35"/>
    <w:rPr>
      <w:rFonts w:ascii="Franklin Gothic Demi" w:hAnsi="Franklin Gothic Demi"/>
    </w:rPr>
  </w:style>
  <w:style w:type="paragraph" w:customStyle="1" w:styleId="Template-Adresse">
    <w:name w:val="Template - Adresse"/>
    <w:basedOn w:val="Template"/>
    <w:uiPriority w:val="99"/>
    <w:semiHidden/>
    <w:rsid w:val="00D27DF7"/>
    <w:pPr>
      <w:tabs>
        <w:tab w:val="left" w:pos="601"/>
        <w:tab w:val="left" w:pos="782"/>
      </w:tabs>
    </w:pPr>
    <w:rPr>
      <w:rFonts w:ascii="Franklin Gothic Book" w:hAnsi="Franklin Gothic Book"/>
      <w:sz w:val="16"/>
    </w:rPr>
  </w:style>
  <w:style w:type="paragraph" w:customStyle="1" w:styleId="Template-Dato">
    <w:name w:val="Template - Dato"/>
    <w:basedOn w:val="Template-Adresse"/>
    <w:uiPriority w:val="99"/>
    <w:semiHidden/>
    <w:rsid w:val="00505BA5"/>
    <w:pPr>
      <w:spacing w:line="280" w:lineRule="atLeast"/>
      <w:jc w:val="right"/>
    </w:pPr>
    <w:rPr>
      <w:sz w:val="20"/>
    </w:rPr>
  </w:style>
  <w:style w:type="table" w:styleId="Tabel-Gitter">
    <w:name w:val="Table Grid"/>
    <w:basedOn w:val="Tabel-Normal"/>
    <w:uiPriority w:val="99"/>
    <w:rsid w:val="00D27DF7"/>
    <w:pPr>
      <w:spacing w:line="240" w:lineRule="atLeast"/>
    </w:pPr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mplate-JNr">
    <w:name w:val="Template - J Nr"/>
    <w:basedOn w:val="Template"/>
    <w:uiPriority w:val="99"/>
    <w:semiHidden/>
    <w:rsid w:val="00C877B7"/>
    <w:pPr>
      <w:tabs>
        <w:tab w:val="left" w:pos="601"/>
      </w:tabs>
      <w:spacing w:line="180" w:lineRule="atLeast"/>
    </w:pPr>
    <w:rPr>
      <w:sz w:val="15"/>
    </w:rPr>
  </w:style>
  <w:style w:type="paragraph" w:styleId="Listeoverfigurer">
    <w:name w:val="table of figures"/>
    <w:basedOn w:val="Normal"/>
    <w:next w:val="Normal"/>
    <w:uiPriority w:val="99"/>
    <w:semiHidden/>
    <w:rsid w:val="00D27DF7"/>
  </w:style>
  <w:style w:type="paragraph" w:customStyle="1" w:styleId="Template-DokumentNavn">
    <w:name w:val="Template - Dokument Navn"/>
    <w:basedOn w:val="Template"/>
    <w:next w:val="Template-Dato"/>
    <w:uiPriority w:val="99"/>
    <w:semiHidden/>
    <w:rsid w:val="006546E0"/>
    <w:pPr>
      <w:spacing w:line="240" w:lineRule="atLeast"/>
    </w:pPr>
    <w:rPr>
      <w:rFonts w:ascii="Century Schoolbook" w:hAnsi="Century Schoolbook"/>
      <w:b/>
      <w:sz w:val="32"/>
    </w:rPr>
  </w:style>
  <w:style w:type="paragraph" w:customStyle="1" w:styleId="HelpText">
    <w:name w:val="HelpText"/>
    <w:uiPriority w:val="99"/>
    <w:semiHidden/>
    <w:rsid w:val="00D27DF7"/>
    <w:rPr>
      <w:i/>
      <w:szCs w:val="24"/>
      <w:lang w:eastAsia="en-US"/>
    </w:rPr>
  </w:style>
  <w:style w:type="paragraph" w:customStyle="1" w:styleId="Template-Tekst">
    <w:name w:val="Template - Tekst"/>
    <w:basedOn w:val="Template"/>
    <w:uiPriority w:val="99"/>
    <w:semiHidden/>
    <w:rsid w:val="00735637"/>
    <w:pPr>
      <w:spacing w:line="360" w:lineRule="atLeast"/>
    </w:pPr>
  </w:style>
  <w:style w:type="paragraph" w:styleId="Markeringsbobletekst">
    <w:name w:val="Balloon Text"/>
    <w:basedOn w:val="Normal"/>
    <w:link w:val="MarkeringsbobletekstTegn"/>
    <w:uiPriority w:val="99"/>
    <w:semiHidden/>
    <w:rsid w:val="00D27DF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D27DF7"/>
    <w:rPr>
      <w:rFonts w:ascii="Tahoma" w:hAnsi="Tahoma" w:cs="Tahoma"/>
      <w:sz w:val="16"/>
      <w:szCs w:val="16"/>
    </w:rPr>
  </w:style>
  <w:style w:type="character" w:styleId="Pladsholdertekst">
    <w:name w:val="Placeholder Text"/>
    <w:basedOn w:val="Standardskrifttypeiafsnit"/>
    <w:uiPriority w:val="99"/>
    <w:semiHidden/>
    <w:rsid w:val="00886AA1"/>
    <w:rPr>
      <w:color w:val="808080"/>
    </w:rPr>
  </w:style>
  <w:style w:type="paragraph" w:customStyle="1" w:styleId="Kildeangivelse">
    <w:name w:val="Kildeangivelse"/>
    <w:basedOn w:val="Normal"/>
    <w:next w:val="Normal"/>
    <w:link w:val="KildeangivelseChar"/>
    <w:uiPriority w:val="99"/>
    <w:rsid w:val="00886AA1"/>
    <w:pPr>
      <w:keepLines/>
      <w:spacing w:line="200" w:lineRule="atLeast"/>
      <w:ind w:left="822" w:right="227" w:hanging="595"/>
    </w:pPr>
    <w:rPr>
      <w:sz w:val="14"/>
      <w:szCs w:val="24"/>
      <w:lang w:eastAsia="en-US"/>
    </w:rPr>
  </w:style>
  <w:style w:type="character" w:customStyle="1" w:styleId="KildeangivelseChar">
    <w:name w:val="Kildeangivelse Char"/>
    <w:link w:val="Kildeangivelse"/>
    <w:uiPriority w:val="99"/>
    <w:locked/>
    <w:rsid w:val="00886AA1"/>
    <w:rPr>
      <w:sz w:val="14"/>
      <w:szCs w:val="24"/>
      <w:lang w:eastAsia="en-US"/>
    </w:rPr>
  </w:style>
  <w:style w:type="paragraph" w:customStyle="1" w:styleId="Pladsholdertxtfelt">
    <w:name w:val="Pladsholder txtfelt"/>
    <w:uiPriority w:val="99"/>
    <w:rsid w:val="00D27DF7"/>
    <w:pPr>
      <w:spacing w:line="240" w:lineRule="auto"/>
      <w:ind w:left="227" w:right="227"/>
    </w:pPr>
    <w:rPr>
      <w:rFonts w:ascii="Franklin Gothic Book" w:hAnsi="Franklin Gothic Book"/>
      <w:sz w:val="16"/>
      <w:szCs w:val="24"/>
      <w:lang w:eastAsia="en-US"/>
    </w:rPr>
  </w:style>
  <w:style w:type="paragraph" w:customStyle="1" w:styleId="BoksOverskrift">
    <w:name w:val="Boks Overskrift"/>
    <w:basedOn w:val="Normal"/>
    <w:uiPriority w:val="99"/>
    <w:rsid w:val="00886AA1"/>
    <w:pPr>
      <w:keepNext/>
      <w:keepLines/>
      <w:framePr w:hSpace="141" w:wrap="around" w:vAnchor="text" w:hAnchor="text" w:x="227" w:y="1"/>
      <w:tabs>
        <w:tab w:val="left" w:pos="340"/>
      </w:tabs>
      <w:spacing w:after="210" w:line="210" w:lineRule="atLeast"/>
      <w:ind w:left="227" w:right="227"/>
      <w:suppressOverlap/>
    </w:pPr>
    <w:rPr>
      <w:rFonts w:ascii="Franklin Gothic Book" w:hAnsi="Franklin Gothic Book"/>
      <w:b/>
      <w:sz w:val="16"/>
      <w:szCs w:val="24"/>
      <w:lang w:eastAsia="en-US"/>
    </w:rPr>
  </w:style>
  <w:style w:type="paragraph" w:customStyle="1" w:styleId="Tabel">
    <w:name w:val="Tabel"/>
    <w:basedOn w:val="Normal"/>
    <w:uiPriority w:val="99"/>
    <w:rsid w:val="00D27DF7"/>
    <w:rPr>
      <w:rFonts w:ascii="Franklin Gothic Book" w:hAnsi="Franklin Gothic Book"/>
      <w:sz w:val="16"/>
    </w:rPr>
  </w:style>
  <w:style w:type="paragraph" w:customStyle="1" w:styleId="Tabeltal">
    <w:name w:val="Tabel tal"/>
    <w:basedOn w:val="Tabeltekst"/>
    <w:uiPriority w:val="99"/>
    <w:rsid w:val="00D27DF7"/>
    <w:pPr>
      <w:jc w:val="right"/>
    </w:pPr>
  </w:style>
  <w:style w:type="paragraph" w:customStyle="1" w:styleId="TabeltalTotal">
    <w:name w:val="Tabel tal Total"/>
    <w:basedOn w:val="Tabeltal"/>
    <w:uiPriority w:val="99"/>
    <w:rsid w:val="00D27DF7"/>
    <w:rPr>
      <w:b/>
    </w:rPr>
  </w:style>
  <w:style w:type="paragraph" w:styleId="Bibliografi">
    <w:name w:val="Bibliography"/>
    <w:basedOn w:val="Normal"/>
    <w:next w:val="Normal"/>
    <w:uiPriority w:val="99"/>
    <w:semiHidden/>
    <w:rsid w:val="00D27DF7"/>
  </w:style>
  <w:style w:type="character" w:styleId="Bogenstitel">
    <w:name w:val="Book Title"/>
    <w:basedOn w:val="Standardskrifttypeiafsnit"/>
    <w:uiPriority w:val="99"/>
    <w:semiHidden/>
    <w:qFormat/>
    <w:rsid w:val="00D27DF7"/>
    <w:rPr>
      <w:b/>
      <w:bCs/>
      <w:i/>
      <w:iCs/>
      <w:spacing w:val="5"/>
    </w:rPr>
  </w:style>
  <w:style w:type="table" w:styleId="Farvetgitter">
    <w:name w:val="Colorful Grid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vetgitter-fremhvningsfarve2">
    <w:name w:val="Colorful Grid Accent 2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vetgitter-fremhvningsfarve3">
    <w:name w:val="Colorful Grid Accent 3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vetgitter-fremhvningsfarve4">
    <w:name w:val="Colorful Grid Accent 4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vetgitter-fremhvningsfarve5">
    <w:name w:val="Colorful Grid Accent 5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vetgitter-fremhvningsfarve6">
    <w:name w:val="Colorful Grid Accent 6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Farvetliste">
    <w:name w:val="Colorful List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vetliste-fremhvningsfarve2">
    <w:name w:val="Colorful List Accent 2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vetliste-fremhvningsfarve3">
    <w:name w:val="Colorful List Accent 3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vetliste-fremhvningsfarve4">
    <w:name w:val="Colorful List Accent 4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vetliste-fremhvningsfarve5">
    <w:name w:val="Colorful List Accent 5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vetliste-fremhvningsfarve6">
    <w:name w:val="Colorful List Accent 6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vetskygge">
    <w:name w:val="Colorful Shading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vetskygge-fremhvningsfarve4">
    <w:name w:val="Colorful Shading Accent 4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Kommentarhenvisning">
    <w:name w:val="annotation reference"/>
    <w:basedOn w:val="Standardskrifttypeiafsnit"/>
    <w:uiPriority w:val="99"/>
    <w:semiHidden/>
    <w:rsid w:val="00D27DF7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rsid w:val="00D27DF7"/>
    <w:pPr>
      <w:spacing w:line="240" w:lineRule="auto"/>
    </w:p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D27DF7"/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rsid w:val="00D27DF7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D27DF7"/>
    <w:rPr>
      <w:b/>
      <w:bCs/>
    </w:rPr>
  </w:style>
  <w:style w:type="table" w:styleId="Mrkliste">
    <w:name w:val="Dark List"/>
    <w:basedOn w:val="Tabel-Normal"/>
    <w:uiPriority w:val="99"/>
    <w:rsid w:val="00D27DF7"/>
    <w:pPr>
      <w:spacing w:line="240" w:lineRule="auto"/>
    </w:pPr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99"/>
    <w:rsid w:val="00D27DF7"/>
    <w:pPr>
      <w:spacing w:line="240" w:lineRule="auto"/>
    </w:pPr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Mrkliste-fremhvningsfarve2">
    <w:name w:val="Dark List Accent 2"/>
    <w:basedOn w:val="Tabel-Normal"/>
    <w:uiPriority w:val="99"/>
    <w:rsid w:val="00D27DF7"/>
    <w:pPr>
      <w:spacing w:line="240" w:lineRule="auto"/>
    </w:pPr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Mrkliste-fremhvningsfarve3">
    <w:name w:val="Dark List Accent 3"/>
    <w:basedOn w:val="Tabel-Normal"/>
    <w:uiPriority w:val="99"/>
    <w:rsid w:val="00D27DF7"/>
    <w:pPr>
      <w:spacing w:line="240" w:lineRule="auto"/>
    </w:pPr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Mrkliste-fremhvningsfarve4">
    <w:name w:val="Dark List Accent 4"/>
    <w:basedOn w:val="Tabel-Normal"/>
    <w:uiPriority w:val="99"/>
    <w:rsid w:val="00D27DF7"/>
    <w:pPr>
      <w:spacing w:line="240" w:lineRule="auto"/>
    </w:pPr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Mrkliste-fremhvningsfarve5">
    <w:name w:val="Dark List Accent 5"/>
    <w:basedOn w:val="Tabel-Normal"/>
    <w:uiPriority w:val="99"/>
    <w:rsid w:val="00D27DF7"/>
    <w:pPr>
      <w:spacing w:line="240" w:lineRule="auto"/>
    </w:pPr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Mrkliste-fremhvningsfarve6">
    <w:name w:val="Dark List Accent 6"/>
    <w:basedOn w:val="Tabel-Normal"/>
    <w:uiPriority w:val="99"/>
    <w:rsid w:val="00D27DF7"/>
    <w:pPr>
      <w:spacing w:line="240" w:lineRule="auto"/>
    </w:pPr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okumentoversigt">
    <w:name w:val="Document Map"/>
    <w:basedOn w:val="Normal"/>
    <w:link w:val="DokumentoversigtTegn"/>
    <w:uiPriority w:val="99"/>
    <w:semiHidden/>
    <w:rsid w:val="00D27DF7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uiPriority w:val="99"/>
    <w:semiHidden/>
    <w:rsid w:val="00D27DF7"/>
    <w:rPr>
      <w:rFonts w:ascii="Segoe UI" w:hAnsi="Segoe UI" w:cs="Segoe UI"/>
      <w:sz w:val="16"/>
      <w:szCs w:val="16"/>
    </w:rPr>
  </w:style>
  <w:style w:type="paragraph" w:styleId="Indeks1">
    <w:name w:val="index 1"/>
    <w:basedOn w:val="Normal"/>
    <w:next w:val="Normal"/>
    <w:autoRedefine/>
    <w:uiPriority w:val="99"/>
    <w:semiHidden/>
    <w:rsid w:val="00D27DF7"/>
    <w:pPr>
      <w:spacing w:line="240" w:lineRule="auto"/>
      <w:ind w:left="200" w:hanging="200"/>
    </w:pPr>
  </w:style>
  <w:style w:type="paragraph" w:styleId="Indeks2">
    <w:name w:val="index 2"/>
    <w:basedOn w:val="Normal"/>
    <w:next w:val="Normal"/>
    <w:autoRedefine/>
    <w:uiPriority w:val="99"/>
    <w:semiHidden/>
    <w:rsid w:val="00D27DF7"/>
    <w:pPr>
      <w:spacing w:line="240" w:lineRule="auto"/>
      <w:ind w:left="400" w:hanging="200"/>
    </w:pPr>
  </w:style>
  <w:style w:type="paragraph" w:styleId="Indeks3">
    <w:name w:val="index 3"/>
    <w:basedOn w:val="Normal"/>
    <w:next w:val="Normal"/>
    <w:autoRedefine/>
    <w:uiPriority w:val="99"/>
    <w:semiHidden/>
    <w:rsid w:val="00D27DF7"/>
    <w:pPr>
      <w:spacing w:line="240" w:lineRule="auto"/>
      <w:ind w:left="600" w:hanging="200"/>
    </w:pPr>
  </w:style>
  <w:style w:type="paragraph" w:styleId="Indeks4">
    <w:name w:val="index 4"/>
    <w:basedOn w:val="Normal"/>
    <w:next w:val="Normal"/>
    <w:autoRedefine/>
    <w:uiPriority w:val="99"/>
    <w:semiHidden/>
    <w:rsid w:val="00D27DF7"/>
    <w:pPr>
      <w:spacing w:line="240" w:lineRule="auto"/>
      <w:ind w:left="800" w:hanging="200"/>
    </w:pPr>
  </w:style>
  <w:style w:type="paragraph" w:styleId="Indeks5">
    <w:name w:val="index 5"/>
    <w:basedOn w:val="Normal"/>
    <w:next w:val="Normal"/>
    <w:autoRedefine/>
    <w:uiPriority w:val="99"/>
    <w:semiHidden/>
    <w:rsid w:val="00D27DF7"/>
    <w:pPr>
      <w:spacing w:line="240" w:lineRule="auto"/>
      <w:ind w:left="1000" w:hanging="200"/>
    </w:pPr>
  </w:style>
  <w:style w:type="paragraph" w:styleId="Indeks6">
    <w:name w:val="index 6"/>
    <w:basedOn w:val="Normal"/>
    <w:next w:val="Normal"/>
    <w:autoRedefine/>
    <w:uiPriority w:val="99"/>
    <w:semiHidden/>
    <w:rsid w:val="00D27DF7"/>
    <w:pPr>
      <w:spacing w:line="240" w:lineRule="auto"/>
      <w:ind w:left="1200" w:hanging="200"/>
    </w:pPr>
  </w:style>
  <w:style w:type="paragraph" w:styleId="Indeks7">
    <w:name w:val="index 7"/>
    <w:basedOn w:val="Normal"/>
    <w:next w:val="Normal"/>
    <w:autoRedefine/>
    <w:uiPriority w:val="99"/>
    <w:semiHidden/>
    <w:rsid w:val="00D27DF7"/>
    <w:pPr>
      <w:spacing w:line="240" w:lineRule="auto"/>
      <w:ind w:left="1400" w:hanging="200"/>
    </w:pPr>
  </w:style>
  <w:style w:type="paragraph" w:styleId="Indeks8">
    <w:name w:val="index 8"/>
    <w:basedOn w:val="Normal"/>
    <w:next w:val="Normal"/>
    <w:autoRedefine/>
    <w:uiPriority w:val="99"/>
    <w:semiHidden/>
    <w:rsid w:val="00D27DF7"/>
    <w:pPr>
      <w:spacing w:line="240" w:lineRule="auto"/>
      <w:ind w:left="1600" w:hanging="200"/>
    </w:pPr>
  </w:style>
  <w:style w:type="paragraph" w:styleId="Indeks9">
    <w:name w:val="index 9"/>
    <w:basedOn w:val="Normal"/>
    <w:next w:val="Normal"/>
    <w:autoRedefine/>
    <w:uiPriority w:val="99"/>
    <w:semiHidden/>
    <w:rsid w:val="00D27DF7"/>
    <w:pPr>
      <w:spacing w:line="240" w:lineRule="auto"/>
      <w:ind w:left="1800" w:hanging="200"/>
    </w:pPr>
  </w:style>
  <w:style w:type="paragraph" w:styleId="Indeksoverskrift">
    <w:name w:val="index heading"/>
    <w:basedOn w:val="Normal"/>
    <w:next w:val="Indeks1"/>
    <w:uiPriority w:val="99"/>
    <w:semiHidden/>
    <w:rsid w:val="00D27DF7"/>
    <w:rPr>
      <w:rFonts w:eastAsiaTheme="majorEastAsia" w:cstheme="majorBidi"/>
      <w:b/>
      <w:bCs/>
    </w:rPr>
  </w:style>
  <w:style w:type="character" w:styleId="Kraftigfremhvning">
    <w:name w:val="Intense Emphasis"/>
    <w:basedOn w:val="Standardskrifttypeiafsnit"/>
    <w:uiPriority w:val="99"/>
    <w:semiHidden/>
    <w:qFormat/>
    <w:rsid w:val="00D27DF7"/>
    <w:rPr>
      <w:i/>
      <w:iCs/>
      <w:color w:val="4F81BD" w:themeColor="accent1"/>
    </w:rPr>
  </w:style>
  <w:style w:type="paragraph" w:styleId="Strktcitat">
    <w:name w:val="Intense Quote"/>
    <w:basedOn w:val="Normal"/>
    <w:next w:val="Normal"/>
    <w:link w:val="StrktcitatTegn"/>
    <w:uiPriority w:val="99"/>
    <w:semiHidden/>
    <w:qFormat/>
    <w:rsid w:val="00D27DF7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StrktcitatTegn">
    <w:name w:val="Stærkt citat Tegn"/>
    <w:basedOn w:val="Standardskrifttypeiafsnit"/>
    <w:link w:val="Strktcitat"/>
    <w:uiPriority w:val="99"/>
    <w:semiHidden/>
    <w:rsid w:val="00D27DF7"/>
    <w:rPr>
      <w:i/>
      <w:iCs/>
      <w:color w:val="4F81BD" w:themeColor="accent1"/>
    </w:rPr>
  </w:style>
  <w:style w:type="character" w:styleId="Kraftighenvisning">
    <w:name w:val="Intense Reference"/>
    <w:basedOn w:val="Standardskrifttypeiafsnit"/>
    <w:uiPriority w:val="99"/>
    <w:semiHidden/>
    <w:qFormat/>
    <w:rsid w:val="00D27DF7"/>
    <w:rPr>
      <w:b/>
      <w:bCs/>
      <w:smallCaps/>
      <w:color w:val="4F81BD" w:themeColor="accent1"/>
      <w:spacing w:val="5"/>
    </w:rPr>
  </w:style>
  <w:style w:type="table" w:styleId="Lystgitter">
    <w:name w:val="Light Grid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farve1">
    <w:name w:val="Light Grid Accent 1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ystgitter-fremhvningsfarve2">
    <w:name w:val="Light Grid Accent 2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ystgitter-fremhvningsfarve3">
    <w:name w:val="Light Grid Accent 3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ystgitter-fremhvningsfarve4">
    <w:name w:val="Light Grid Accent 4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ystgitter-fremhvningsfarve5">
    <w:name w:val="Light Grid Accent 5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ystgitter-fremhvningsfarve6">
    <w:name w:val="Light Grid Accent 6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ysliste">
    <w:name w:val="Light List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farve1">
    <w:name w:val="Light List Accent 1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ysliste-fremhvningsfarve2">
    <w:name w:val="Light List Accent 2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ysliste-fremhvningsfarve3">
    <w:name w:val="Light List Accent 3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ysliste-fremhvningsfarve4">
    <w:name w:val="Light List Accent 4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ysliste-fremhvningsfarve5">
    <w:name w:val="Light List Accent 5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ysliste-fremhvningsfarve6">
    <w:name w:val="Light List Accent 6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ysskygge">
    <w:name w:val="Light Shading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farve1">
    <w:name w:val="Light Shading Accent 1"/>
    <w:basedOn w:val="Tabel-Normal"/>
    <w:uiPriority w:val="99"/>
    <w:rsid w:val="00D27DF7"/>
    <w:pPr>
      <w:spacing w:line="240" w:lineRule="auto"/>
    </w:pPr>
    <w:rPr>
      <w:rFonts w:ascii="Verdana" w:hAnsi="Verdana"/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ysskygge-fremhvningsfarve2">
    <w:name w:val="Light Shading Accent 2"/>
    <w:basedOn w:val="Tabel-Normal"/>
    <w:uiPriority w:val="99"/>
    <w:rsid w:val="00D27DF7"/>
    <w:pPr>
      <w:spacing w:line="240" w:lineRule="auto"/>
    </w:pPr>
    <w:rPr>
      <w:rFonts w:ascii="Verdana" w:hAnsi="Verdana"/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ysskygge-fremhvningsfarve3">
    <w:name w:val="Light Shading Accent 3"/>
    <w:basedOn w:val="Tabel-Normal"/>
    <w:uiPriority w:val="99"/>
    <w:rsid w:val="00D27DF7"/>
    <w:pPr>
      <w:spacing w:line="240" w:lineRule="auto"/>
    </w:pPr>
    <w:rPr>
      <w:rFonts w:ascii="Verdana" w:hAnsi="Verdana"/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ysskygge-fremhvningsfarve4">
    <w:name w:val="Light Shading Accent 4"/>
    <w:basedOn w:val="Tabel-Normal"/>
    <w:uiPriority w:val="99"/>
    <w:rsid w:val="00D27DF7"/>
    <w:pPr>
      <w:spacing w:line="240" w:lineRule="auto"/>
    </w:pPr>
    <w:rPr>
      <w:rFonts w:ascii="Verdana" w:hAnsi="Verdana"/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ysskygge-fremhvningsfarve5">
    <w:name w:val="Light Shading Accent 5"/>
    <w:basedOn w:val="Tabel-Normal"/>
    <w:uiPriority w:val="99"/>
    <w:rsid w:val="00D27DF7"/>
    <w:pPr>
      <w:spacing w:line="240" w:lineRule="auto"/>
    </w:pPr>
    <w:rPr>
      <w:rFonts w:ascii="Verdana" w:hAnsi="Verdana"/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ysskygge-fremhvningsfarve6">
    <w:name w:val="Light Shading Accent 6"/>
    <w:basedOn w:val="Tabel-Normal"/>
    <w:uiPriority w:val="99"/>
    <w:rsid w:val="00D27DF7"/>
    <w:pPr>
      <w:spacing w:line="240" w:lineRule="auto"/>
    </w:pPr>
    <w:rPr>
      <w:rFonts w:ascii="Verdana" w:hAnsi="Verdana"/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paragraph" w:styleId="Listeafsnit">
    <w:name w:val="List Paragraph"/>
    <w:basedOn w:val="Normal"/>
    <w:uiPriority w:val="99"/>
    <w:semiHidden/>
    <w:qFormat/>
    <w:rsid w:val="00D27DF7"/>
    <w:pPr>
      <w:ind w:left="720"/>
      <w:contextualSpacing/>
    </w:pPr>
  </w:style>
  <w:style w:type="paragraph" w:styleId="Makrotekst">
    <w:name w:val="macro"/>
    <w:link w:val="MakrotekstTegn"/>
    <w:uiPriority w:val="99"/>
    <w:semiHidden/>
    <w:rsid w:val="00D27DF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</w:rPr>
  </w:style>
  <w:style w:type="character" w:customStyle="1" w:styleId="MakrotekstTegn">
    <w:name w:val="Makrotekst Tegn"/>
    <w:basedOn w:val="Standardskrifttypeiafsnit"/>
    <w:link w:val="Makrotekst"/>
    <w:uiPriority w:val="99"/>
    <w:semiHidden/>
    <w:rsid w:val="00D27DF7"/>
    <w:rPr>
      <w:rFonts w:ascii="Consolas" w:hAnsi="Consolas" w:cs="Consolas"/>
    </w:rPr>
  </w:style>
  <w:style w:type="table" w:styleId="Mediumgitter1">
    <w:name w:val="Medium Grid 1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itter1-fremhvningsfarve2">
    <w:name w:val="Medium Grid 1 Accent 2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itter1-fremhvningsfarve3">
    <w:name w:val="Medium Grid 1 Accent 3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itter1-fremhvningsfarve4">
    <w:name w:val="Medium Grid 1 Accent 4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itter1-fremhvningsfarve5">
    <w:name w:val="Medium Grid 1 Accent 5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itter1-fremhvningsfarve6">
    <w:name w:val="Medium Grid 1 Accent 6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itter2">
    <w:name w:val="Medium Grid 2"/>
    <w:basedOn w:val="Tabel-Normal"/>
    <w:uiPriority w:val="99"/>
    <w:rsid w:val="00D27DF7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99"/>
    <w:rsid w:val="00D27DF7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99"/>
    <w:rsid w:val="00D27DF7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99"/>
    <w:rsid w:val="00D27DF7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99"/>
    <w:rsid w:val="00D27DF7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99"/>
    <w:rsid w:val="00D27DF7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99"/>
    <w:rsid w:val="00D27DF7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itter3-fremhvningsfarve2">
    <w:name w:val="Medium Grid 3 Accent 2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itter3-fremhvningsfarve3">
    <w:name w:val="Medium Grid 3 Accent 3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itter3-fremhvningsfarve4">
    <w:name w:val="Medium Grid 3 Accent 4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itter3-fremhvningsfarve5">
    <w:name w:val="Medium Grid 3 Accent 5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itter3-fremhvningsfarve6">
    <w:name w:val="Medium Grid 3 Accent 6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e1">
    <w:name w:val="Medium List 1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farve1">
    <w:name w:val="Medium List 1 Accent 1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e1-fremhvningsfarve2">
    <w:name w:val="Medium List 1 Accent 2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e1-fremhvningsfarve3">
    <w:name w:val="Medium List 1 Accent 3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e1-fremhvningsfarve4">
    <w:name w:val="Medium List 1 Accent 4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e1-fremhvningsfarve5">
    <w:name w:val="Medium List 1 Accent 5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e1-fremhvningsfarve6">
    <w:name w:val="Medium List 1 Accent 6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e2">
    <w:name w:val="Medium List 2"/>
    <w:basedOn w:val="Tabel-Normal"/>
    <w:uiPriority w:val="99"/>
    <w:rsid w:val="00D27DF7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99"/>
    <w:rsid w:val="00D27DF7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99"/>
    <w:rsid w:val="00D27DF7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99"/>
    <w:rsid w:val="00D27DF7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99"/>
    <w:rsid w:val="00D27DF7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99"/>
    <w:rsid w:val="00D27DF7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99"/>
    <w:rsid w:val="00D27DF7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arve1">
    <w:name w:val="Medium Shading 1 Accent 1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arve1">
    <w:name w:val="Medium Shading 2 Accent 1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Ingenafstand">
    <w:name w:val="No Spacing"/>
    <w:uiPriority w:val="99"/>
    <w:semiHidden/>
    <w:qFormat/>
    <w:rsid w:val="00D27DF7"/>
    <w:pPr>
      <w:spacing w:line="240" w:lineRule="auto"/>
    </w:pPr>
    <w:rPr>
      <w:rFonts w:ascii="Verdana" w:hAnsi="Verdana"/>
    </w:rPr>
  </w:style>
  <w:style w:type="paragraph" w:styleId="Citat">
    <w:name w:val="Quote"/>
    <w:basedOn w:val="Normal"/>
    <w:next w:val="Normal"/>
    <w:link w:val="CitatTegn"/>
    <w:uiPriority w:val="99"/>
    <w:semiHidden/>
    <w:qFormat/>
    <w:rsid w:val="00D27DF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Tegn">
    <w:name w:val="Citat Tegn"/>
    <w:basedOn w:val="Standardskrifttypeiafsnit"/>
    <w:link w:val="Citat"/>
    <w:uiPriority w:val="99"/>
    <w:semiHidden/>
    <w:rsid w:val="00D27DF7"/>
    <w:rPr>
      <w:i/>
      <w:iCs/>
      <w:color w:val="404040" w:themeColor="text1" w:themeTint="BF"/>
    </w:rPr>
  </w:style>
  <w:style w:type="character" w:styleId="Svagfremhvning">
    <w:name w:val="Subtle Emphasis"/>
    <w:basedOn w:val="Standardskrifttypeiafsnit"/>
    <w:uiPriority w:val="99"/>
    <w:semiHidden/>
    <w:qFormat/>
    <w:rsid w:val="00D27DF7"/>
    <w:rPr>
      <w:i/>
      <w:iCs/>
      <w:color w:val="404040" w:themeColor="text1" w:themeTint="BF"/>
    </w:rPr>
  </w:style>
  <w:style w:type="character" w:styleId="Svaghenvisning">
    <w:name w:val="Subtle Reference"/>
    <w:basedOn w:val="Standardskrifttypeiafsnit"/>
    <w:uiPriority w:val="99"/>
    <w:semiHidden/>
    <w:qFormat/>
    <w:rsid w:val="00D27DF7"/>
    <w:rPr>
      <w:smallCaps/>
      <w:color w:val="5A5A5A" w:themeColor="text1" w:themeTint="A5"/>
    </w:rPr>
  </w:style>
  <w:style w:type="paragraph" w:styleId="Citatsamling">
    <w:name w:val="table of authorities"/>
    <w:basedOn w:val="Normal"/>
    <w:next w:val="Normal"/>
    <w:uiPriority w:val="99"/>
    <w:semiHidden/>
    <w:rsid w:val="00D27DF7"/>
    <w:pPr>
      <w:ind w:left="200" w:hanging="200"/>
    </w:pPr>
  </w:style>
  <w:style w:type="paragraph" w:styleId="Citatoverskrift">
    <w:name w:val="toa heading"/>
    <w:basedOn w:val="Normal"/>
    <w:next w:val="Normal"/>
    <w:uiPriority w:val="99"/>
    <w:semiHidden/>
    <w:rsid w:val="00D27DF7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Overskrift">
    <w:name w:val="TOC Heading"/>
    <w:basedOn w:val="Overskrift1"/>
    <w:next w:val="Normal"/>
    <w:uiPriority w:val="99"/>
    <w:semiHidden/>
    <w:qFormat/>
    <w:rsid w:val="00D27DF7"/>
    <w:pPr>
      <w:keepNext/>
      <w:keepLines/>
      <w:spacing w:before="240"/>
      <w:outlineLvl w:val="9"/>
    </w:pPr>
    <w:rPr>
      <w:rFonts w:eastAsiaTheme="majorEastAsia" w:cstheme="majorBidi"/>
      <w:b w:val="0"/>
      <w:bCs w:val="0"/>
      <w:color w:val="365F91" w:themeColor="accent1" w:themeShade="BF"/>
      <w:sz w:val="32"/>
    </w:rPr>
  </w:style>
  <w:style w:type="paragraph" w:customStyle="1" w:styleId="Template-JNr0">
    <w:name w:val="Template - J Nr"/>
    <w:basedOn w:val="Template"/>
    <w:uiPriority w:val="99"/>
    <w:semiHidden/>
    <w:rsid w:val="00F7172A"/>
    <w:pPr>
      <w:tabs>
        <w:tab w:val="left" w:pos="601"/>
      </w:tabs>
      <w:spacing w:line="180" w:lineRule="atLeast"/>
    </w:pPr>
    <w:rPr>
      <w:rFonts w:ascii="Franklin Gothic Book" w:hAnsi="Franklin Gothic Book"/>
      <w:sz w:val="15"/>
    </w:rPr>
  </w:style>
  <w:style w:type="paragraph" w:customStyle="1" w:styleId="BMbrdtekst">
    <w:name w:val="BMbrødtekst"/>
    <w:basedOn w:val="Normal"/>
    <w:next w:val="Normal"/>
    <w:uiPriority w:val="99"/>
    <w:semiHidden/>
    <w:qFormat/>
    <w:rsid w:val="00D27DF7"/>
    <w:pPr>
      <w:spacing w:line="288" w:lineRule="auto"/>
    </w:pPr>
    <w:rPr>
      <w:rFonts w:ascii="Verdana" w:eastAsia="Calibri" w:hAnsi="Verdana" w:cs="Helvetica"/>
      <w:szCs w:val="22"/>
    </w:rPr>
  </w:style>
  <w:style w:type="paragraph" w:customStyle="1" w:styleId="Dokumentoverskrift">
    <w:name w:val="Dokumentoverskrift"/>
    <w:basedOn w:val="Normal"/>
    <w:uiPriority w:val="99"/>
    <w:semiHidden/>
    <w:rsid w:val="00D27DF7"/>
    <w:rPr>
      <w:b/>
    </w:rPr>
  </w:style>
  <w:style w:type="table" w:customStyle="1" w:styleId="GridTable1Light-Accent11">
    <w:name w:val="Grid Table 1 Light - Accent 1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21">
    <w:name w:val="Grid Table 1 Light - Accent 2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31">
    <w:name w:val="Grid Table 1 Light - Accent 3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41">
    <w:name w:val="Grid Table 1 Light - Accent 4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51">
    <w:name w:val="Grid Table 1 Light - Accent 5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61">
    <w:name w:val="Grid Table 1 Light - Accent 6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1">
    <w:name w:val="Grid Table 1 Light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-Accent11">
    <w:name w:val="Grid Table 2 - Accent 1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2-Accent21">
    <w:name w:val="Grid Table 2 - Accent 2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GridTable2-Accent31">
    <w:name w:val="Grid Table 2 - Accent 3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GridTable2-Accent41">
    <w:name w:val="Grid Table 2 - Accent 4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GridTable2-Accent51">
    <w:name w:val="Grid Table 2 - Accent 5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2-Accent61">
    <w:name w:val="Grid Table 2 - Accent 6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21">
    <w:name w:val="Grid Table 2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3-Accent11">
    <w:name w:val="Grid Table 3 - Accent 1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GridTable3-Accent21">
    <w:name w:val="Grid Table 3 - Accent 2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GridTable3-Accent31">
    <w:name w:val="Grid Table 3 - Accent 3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customStyle="1" w:styleId="GridTable3-Accent41">
    <w:name w:val="Grid Table 3 - Accent 4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customStyle="1" w:styleId="GridTable3-Accent51">
    <w:name w:val="Grid Table 3 - Accent 5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GridTable3-Accent61">
    <w:name w:val="Grid Table 3 - Accent 6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customStyle="1" w:styleId="GridTable31">
    <w:name w:val="Grid Table 3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4-Accent11">
    <w:name w:val="Grid Table 4 - Accent 1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4-Accent21">
    <w:name w:val="Grid Table 4 - Accent 2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GridTable4-Accent31">
    <w:name w:val="Grid Table 4 - Accent 3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GridTable4-Accent41">
    <w:name w:val="Grid Table 4 - Accent 4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GridTable4-Accent51">
    <w:name w:val="Grid Table 4 - Accent 5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4-Accent61">
    <w:name w:val="Grid Table 4 - Accent 6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41">
    <w:name w:val="Grid Table 4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5Dark-Accent11">
    <w:name w:val="Grid Table 5 Dark - Accent 1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customStyle="1" w:styleId="GridTable5Dark-Accent21">
    <w:name w:val="Grid Table 5 Dark - Accent 2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customStyle="1" w:styleId="GridTable5Dark-Accent31">
    <w:name w:val="Grid Table 5 Dark - Accent 3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customStyle="1" w:styleId="GridTable5Dark-Accent41">
    <w:name w:val="Grid Table 5 Dark - Accent 4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customStyle="1" w:styleId="GridTable5Dark-Accent51">
    <w:name w:val="Grid Table 5 Dark - Accent 5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customStyle="1" w:styleId="GridTable5Dark-Accent61">
    <w:name w:val="Grid Table 5 Dark - Accent 6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customStyle="1" w:styleId="GridTable5Dark1">
    <w:name w:val="Grid Table 5 Dark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GridTable6Colorful-Accent11">
    <w:name w:val="Grid Table 6 Colorful - Accent 1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6Colorful-Accent21">
    <w:name w:val="Grid Table 6 Colorful - Accent 2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GridTable6Colorful-Accent31">
    <w:name w:val="Grid Table 6 Colorful - Accent 3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GridTable6Colorful-Accent41">
    <w:name w:val="Grid Table 6 Colorful - Accent 4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GridTable6Colorful-Accent51">
    <w:name w:val="Grid Table 6 Colorful - Accent 5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6Colorful-Accent61">
    <w:name w:val="Grid Table 6 Colorful - Accent 6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6Colorful1">
    <w:name w:val="Grid Table 6 Colorful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7Colorful-Accent11">
    <w:name w:val="Grid Table 7 Colorful - Accent 1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GridTable7Colorful-Accent21">
    <w:name w:val="Grid Table 7 Colorful - Accent 2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GridTable7Colorful-Accent31">
    <w:name w:val="Grid Table 7 Colorful - Accent 3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customStyle="1" w:styleId="GridTable7Colorful-Accent41">
    <w:name w:val="Grid Table 7 Colorful - Accent 4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customStyle="1" w:styleId="GridTable7Colorful-Accent51">
    <w:name w:val="Grid Table 7 Colorful - Accent 5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GridTable7Colorful-Accent61">
    <w:name w:val="Grid Table 7 Colorful - Accent 6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customStyle="1" w:styleId="GridTable7Colorful1">
    <w:name w:val="Grid Table 7 Colorful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ListTable1Light-Accent11">
    <w:name w:val="List Table 1 Light - Accent 1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1Light-Accent21">
    <w:name w:val="List Table 1 Light - Accent 2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1Light-Accent31">
    <w:name w:val="List Table 1 Light - Accent 3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1Light-Accent41">
    <w:name w:val="List Table 1 Light - Accent 4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1Light-Accent51">
    <w:name w:val="List Table 1 Light - Accent 5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1Light-Accent61">
    <w:name w:val="List Table 1 Light - Accent 6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1Light1">
    <w:name w:val="List Table 1 Light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2-Accent11">
    <w:name w:val="List Table 2 - Accent 1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2-Accent21">
    <w:name w:val="List Table 2 - Accent 2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2-Accent31">
    <w:name w:val="List Table 2 - Accent 3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-Accent41">
    <w:name w:val="List Table 2 - Accent 4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-Accent51">
    <w:name w:val="List Table 2 - Accent 5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-Accent61">
    <w:name w:val="List Table 2 - Accent 6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21">
    <w:name w:val="List Table 2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-Accent11">
    <w:name w:val="List Table 3 - Accent 1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customStyle="1" w:styleId="ListTable3-Accent21">
    <w:name w:val="List Table 3 - Accent 2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customStyle="1" w:styleId="ListTable3-Accent31">
    <w:name w:val="List Table 3 - Accent 3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customStyle="1" w:styleId="ListTable3-Accent41">
    <w:name w:val="List Table 3 - Accent 4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customStyle="1" w:styleId="ListTable3-Accent51">
    <w:name w:val="List Table 3 - Accent 5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customStyle="1" w:styleId="ListTable3-Accent61">
    <w:name w:val="List Table 3 - Accent 6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customStyle="1" w:styleId="ListTable31">
    <w:name w:val="List Table 3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ListTable4-Accent11">
    <w:name w:val="List Table 4 - Accent 1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4-Accent21">
    <w:name w:val="List Table 4 - Accent 2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4-Accent31">
    <w:name w:val="List Table 4 - Accent 3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4-Accent41">
    <w:name w:val="List Table 4 - Accent 4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4-Accent51">
    <w:name w:val="List Table 4 - Accent 5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4-Accent61">
    <w:name w:val="List Table 4 - Accent 6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41">
    <w:name w:val="List Table 4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5Dark-Accent11">
    <w:name w:val="List Table 5 Dark - Accent 1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21">
    <w:name w:val="List Table 5 Dark - Accent 2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31">
    <w:name w:val="List Table 5 Dark - Accent 3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41">
    <w:name w:val="List Table 5 Dark - Accent 4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51">
    <w:name w:val="List Table 5 Dark - Accent 5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61">
    <w:name w:val="List Table 5 Dark - Accent 6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1">
    <w:name w:val="List Table 5 Dark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6Colorful-Accent11">
    <w:name w:val="List Table 6 Colorful - Accent 1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6Colorful-Accent21">
    <w:name w:val="List Table 6 Colorful - Accent 2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6Colorful-Accent31">
    <w:name w:val="List Table 6 Colorful - Accent 3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6Colorful-Accent41">
    <w:name w:val="List Table 6 Colorful - Accent 4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6Colorful-Accent51">
    <w:name w:val="List Table 6 Colorful - Accent 5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6Colorful-Accent61">
    <w:name w:val="List Table 6 Colorful - Accent 6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6Colorful1">
    <w:name w:val="List Table 6 Colorful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7Colorful-Accent11">
    <w:name w:val="List Table 7 Colorful - Accent 1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21">
    <w:name w:val="List Table 7 Colorful - Accent 2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31">
    <w:name w:val="List Table 7 Colorful - Accent 3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41">
    <w:name w:val="List Table 7 Colorful - Accent 4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51">
    <w:name w:val="List Table 7 Colorful - Accent 5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61">
    <w:name w:val="List Table 7 Colorful - Accent 6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1">
    <w:name w:val="List Table 7 Colorful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customStyle="1" w:styleId="Navnogtitel">
    <w:name w:val="Navn og titel"/>
    <w:basedOn w:val="Normal"/>
    <w:uiPriority w:val="99"/>
    <w:semiHidden/>
    <w:qFormat/>
    <w:rsid w:val="00D27DF7"/>
    <w:pPr>
      <w:jc w:val="right"/>
    </w:pPr>
  </w:style>
  <w:style w:type="table" w:customStyle="1" w:styleId="PlainTable11">
    <w:name w:val="Plain Table 1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1">
    <w:name w:val="Plain Table 2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1">
    <w:name w:val="Plain Table 3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1">
    <w:name w:val="Plain Table 5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D27DF7"/>
    <w:rPr>
      <w:sz w:val="14"/>
    </w:rPr>
  </w:style>
  <w:style w:type="table" w:customStyle="1" w:styleId="TableGridLight1">
    <w:name w:val="Table Grid Light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Template-Dokumenttype">
    <w:name w:val="Template - Dokumenttype"/>
    <w:basedOn w:val="Normal"/>
    <w:uiPriority w:val="99"/>
    <w:semiHidden/>
    <w:qFormat/>
    <w:rsid w:val="00D27DF7"/>
    <w:pPr>
      <w:spacing w:before="840"/>
    </w:pPr>
    <w:rPr>
      <w:b/>
      <w:caps/>
      <w:sz w:val="24"/>
    </w:rPr>
  </w:style>
  <w:style w:type="paragraph" w:customStyle="1" w:styleId="Template-narrow">
    <w:name w:val="Template - narrow"/>
    <w:basedOn w:val="Normal"/>
    <w:uiPriority w:val="99"/>
    <w:semiHidden/>
    <w:qFormat/>
    <w:rsid w:val="00D27DF7"/>
    <w:pPr>
      <w:spacing w:line="60" w:lineRule="exact"/>
    </w:pPr>
  </w:style>
  <w:style w:type="paragraph" w:customStyle="1" w:styleId="Template-Tjekboks">
    <w:name w:val="Template - Tjekboks"/>
    <w:basedOn w:val="Normal"/>
    <w:uiPriority w:val="99"/>
    <w:semiHidden/>
    <w:qFormat/>
    <w:rsid w:val="00D27DF7"/>
    <w:pPr>
      <w:jc w:val="center"/>
    </w:pPr>
    <w:rPr>
      <w:sz w:val="24"/>
      <w:szCs w:val="24"/>
    </w:rPr>
  </w:style>
  <w:style w:type="paragraph" w:customStyle="1" w:styleId="Template-Virksomhedsnavn0">
    <w:name w:val="Template - Virksomhedsnavn"/>
    <w:basedOn w:val="Template"/>
    <w:next w:val="Template-Adresse"/>
    <w:uiPriority w:val="99"/>
    <w:semiHidden/>
    <w:rsid w:val="00D27DF7"/>
    <w:rPr>
      <w:rFonts w:ascii="Tahoma" w:hAnsi="Tahoma"/>
      <w:b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8403D1850D482CA333694B910209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B3AD96-3D36-4A56-BBF3-F44477AB4738}"/>
      </w:docPartPr>
      <w:docPartBody>
        <w:p w:rsidR="00A21AA1" w:rsidRDefault="0032427B" w:rsidP="0032427B">
          <w:pPr>
            <w:pStyle w:val="DE8403D1850D482CA333694B910209C9"/>
          </w:pPr>
          <w:r w:rsidRPr="00320057">
            <w:rPr>
              <w:rStyle w:val="Pladsholderteks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25D"/>
    <w:rsid w:val="002601D4"/>
    <w:rsid w:val="002C695C"/>
    <w:rsid w:val="00313F38"/>
    <w:rsid w:val="0032427B"/>
    <w:rsid w:val="003723C9"/>
    <w:rsid w:val="003B0A33"/>
    <w:rsid w:val="003B298F"/>
    <w:rsid w:val="003E1E92"/>
    <w:rsid w:val="00453E8E"/>
    <w:rsid w:val="005127E4"/>
    <w:rsid w:val="0055725D"/>
    <w:rsid w:val="005917D0"/>
    <w:rsid w:val="00622EF1"/>
    <w:rsid w:val="00692C92"/>
    <w:rsid w:val="007522B7"/>
    <w:rsid w:val="0078030D"/>
    <w:rsid w:val="0080668C"/>
    <w:rsid w:val="008C2B17"/>
    <w:rsid w:val="009517F1"/>
    <w:rsid w:val="00956B69"/>
    <w:rsid w:val="00982258"/>
    <w:rsid w:val="009C1A7D"/>
    <w:rsid w:val="00A21AA1"/>
    <w:rsid w:val="00B57A15"/>
    <w:rsid w:val="00C86DF4"/>
    <w:rsid w:val="00D2022C"/>
    <w:rsid w:val="00DA7FC4"/>
    <w:rsid w:val="00F56698"/>
    <w:rsid w:val="00FA3D6C"/>
    <w:rsid w:val="00FD1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32427B"/>
    <w:rPr>
      <w:color w:val="808080"/>
    </w:rPr>
  </w:style>
  <w:style w:type="paragraph" w:customStyle="1" w:styleId="EB456FDBA069443FB134AA8E3BC4497C">
    <w:name w:val="EB456FDBA069443FB134AA8E3BC4497C"/>
    <w:rsid w:val="00982258"/>
    <w:pPr>
      <w:spacing w:after="160" w:line="259" w:lineRule="auto"/>
    </w:pPr>
    <w:rPr>
      <w:lang w:val="da-DK" w:eastAsia="da-DK"/>
    </w:rPr>
  </w:style>
  <w:style w:type="paragraph" w:customStyle="1" w:styleId="EB456FDBA069443FB134AA8E3BC4497C1">
    <w:name w:val="EB456FDBA069443FB134AA8E3BC4497C1"/>
    <w:rsid w:val="0032427B"/>
    <w:pPr>
      <w:tabs>
        <w:tab w:val="left" w:pos="8165"/>
        <w:tab w:val="left" w:pos="8766"/>
      </w:tabs>
      <w:spacing w:after="0" w:line="180" w:lineRule="atLeast"/>
    </w:pPr>
    <w:rPr>
      <w:rFonts w:ascii="Franklin Gothic Book" w:eastAsia="Times New Roman" w:hAnsi="Franklin Gothic Book" w:cs="Times New Roman"/>
      <w:noProof/>
      <w:sz w:val="15"/>
      <w:szCs w:val="24"/>
      <w:lang w:val="da-DK"/>
    </w:rPr>
  </w:style>
  <w:style w:type="paragraph" w:customStyle="1" w:styleId="DE8403D1850D482CA333694B910209C9">
    <w:name w:val="DE8403D1850D482CA333694B910209C9"/>
    <w:rsid w:val="0032427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bs:GrowBusinessDocument xmlns:gbs="http://www.software-innovation.no/growBusinessDocument" gbs:officeVersion="2007" gbs:sourceId="560372" gbs:entity="Document" gbs:templateDesignerVersion="3.1 F">
  <gbs:DocumentNumber gbs:loadFromGrowBusiness="OnProduce" gbs:saveInGrowBusiness="False" gbs:connected="true" gbs:recno="" gbs:entity="" gbs:datatype="string" gbs:key="10000">19/03775-12</gbs:DocumentNumber>
  <gbs:Title gbs:loadFromGrowBusiness="OnProduce" gbs:saveInGrowBusiness="False" gbs:connected="true" gbs:recno="" gbs:entity="" gbs:datatype="string" gbs:key="10001">Høringsliste: Danmarks rapport om opfølgning på UNESCO's konvention om kulturel mangfoldighed 2016-2019</gbs:Title>
  <gbs:DocumentNumber gbs:loadFromGrowBusiness="OnProduce" gbs:saveInGrowBusiness="False" gbs:connected="true" gbs:recno="" gbs:entity="" gbs:datatype="string" gbs:key="10002">19/03775-12</gbs:DocumentNumber>
</gbs:GrowBusinessDocument>
</file>

<file path=customXml/itemProps1.xml><?xml version="1.0" encoding="utf-8"?>
<ds:datastoreItem xmlns:ds="http://schemas.openxmlformats.org/officeDocument/2006/customXml" ds:itemID="{86C62501-49AA-4A2C-A26A-E04E9B4043F8}">
  <ds:schemaRefs>
    <ds:schemaRef ds:uri="http://www.software-innovation.no/growBusinessDocument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146</Words>
  <Characters>896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NOTAT</vt:lpstr>
      <vt:lpstr>NOTAT</vt:lpstr>
    </vt:vector>
  </TitlesOfParts>
  <Company>Kulturministeriet</Company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NOTAT</dc:title>
  <dc:creator>Anne Julie Schmitt Jensen</dc:creator>
  <cp:lastModifiedBy>Marianne Buxbom</cp:lastModifiedBy>
  <cp:revision>2</cp:revision>
  <dcterms:created xsi:type="dcterms:W3CDTF">2020-02-11T11:54:00Z</dcterms:created>
  <dcterms:modified xsi:type="dcterms:W3CDTF">2020-02-11T11:54:00Z</dcterms:modified>
</cp:coreProperties>
</file>